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5C2876" w14:textId="77777777" w:rsidR="00183698" w:rsidRPr="00E73F7F" w:rsidRDefault="00183698" w:rsidP="00E73F7F">
      <w:pPr>
        <w:pStyle w:val="Para03"/>
        <w:suppressAutoHyphens/>
        <w:spacing w:line="240" w:lineRule="auto"/>
        <w:jc w:val="both"/>
        <w:rPr>
          <w:rFonts w:ascii="Verdana" w:hAnsi="Verdana"/>
          <w:b/>
          <w:i w:val="0"/>
          <w:iCs w:val="0"/>
          <w:sz w:val="32"/>
        </w:rPr>
      </w:pPr>
      <w:r w:rsidRPr="00E73F7F">
        <w:rPr>
          <w:rFonts w:ascii="Verdana" w:hAnsi="Verdana"/>
          <w:b/>
          <w:i w:val="0"/>
          <w:iCs w:val="0"/>
          <w:sz w:val="32"/>
        </w:rPr>
        <w:t>Dead Babies</w:t>
      </w:r>
    </w:p>
    <w:p w14:paraId="5288DDE7" w14:textId="6FE11AE9" w:rsidR="00183698" w:rsidRPr="00E73F7F" w:rsidRDefault="00C371EB" w:rsidP="00E73F7F">
      <w:pPr>
        <w:pStyle w:val="Para18"/>
        <w:suppressAutoHyphens/>
        <w:spacing w:line="240" w:lineRule="auto"/>
        <w:ind w:firstLine="0"/>
        <w:jc w:val="both"/>
        <w:rPr>
          <w:rFonts w:ascii="Verdana" w:hAnsi="Verdana"/>
          <w:i w:val="0"/>
          <w:iCs w:val="0"/>
          <w:sz w:val="24"/>
        </w:rPr>
      </w:pPr>
      <w:r w:rsidRPr="00E73F7F">
        <w:rPr>
          <w:rFonts w:ascii="Verdana" w:hAnsi="Verdana"/>
          <w:i w:val="0"/>
          <w:iCs w:val="0"/>
          <w:sz w:val="24"/>
        </w:rPr>
        <w:t>Lawrence Watt-Evans</w:t>
      </w:r>
    </w:p>
    <w:p w14:paraId="67B5D91B" w14:textId="77777777" w:rsidR="00183698" w:rsidRPr="00E73F7F" w:rsidRDefault="00183698" w:rsidP="00E73F7F">
      <w:pPr>
        <w:pStyle w:val="Para39"/>
        <w:suppressAutoHyphens/>
        <w:spacing w:line="240" w:lineRule="auto"/>
        <w:ind w:firstLine="283"/>
        <w:rPr>
          <w:rFonts w:ascii="Verdana" w:hAnsi="Verdana"/>
          <w:sz w:val="20"/>
        </w:rPr>
      </w:pPr>
    </w:p>
    <w:p w14:paraId="065A2556" w14:textId="68B0B38C" w:rsidR="00E73F7F" w:rsidRDefault="00183698" w:rsidP="00E73F7F">
      <w:pPr>
        <w:pStyle w:val="Para09"/>
        <w:suppressAutoHyphens/>
        <w:spacing w:line="240" w:lineRule="auto"/>
        <w:ind w:firstLine="283"/>
        <w:rPr>
          <w:rFonts w:ascii="Verdana" w:hAnsi="Verdana"/>
          <w:sz w:val="20"/>
        </w:rPr>
      </w:pPr>
      <w:r w:rsidRPr="00E73F7F">
        <w:rPr>
          <w:rFonts w:ascii="Verdana" w:hAnsi="Verdana"/>
          <w:sz w:val="20"/>
        </w:rPr>
        <w:t>Allie</w:t>
      </w:r>
      <w:r w:rsidR="00E73F7F">
        <w:rPr>
          <w:rFonts w:ascii="Verdana" w:hAnsi="Verdana"/>
          <w:sz w:val="20"/>
        </w:rPr>
        <w:t>’s</w:t>
      </w:r>
      <w:r w:rsidRPr="00E73F7F">
        <w:rPr>
          <w:rFonts w:ascii="Verdana" w:hAnsi="Verdana"/>
          <w:sz w:val="20"/>
        </w:rPr>
        <w:t xml:space="preserve"> baby was coming, was</w:t>
      </w:r>
      <w:r w:rsidR="00E73F7F">
        <w:rPr>
          <w:rFonts w:ascii="Verdana" w:hAnsi="Verdana"/>
          <w:sz w:val="20"/>
        </w:rPr>
        <w:t>n’t</w:t>
      </w:r>
      <w:r w:rsidRPr="00E73F7F">
        <w:rPr>
          <w:rFonts w:ascii="Verdana" w:hAnsi="Verdana"/>
          <w:sz w:val="20"/>
        </w:rPr>
        <w:t xml:space="preserve"> any doubt of it as her water had broke, so I put her in the truck and jumped in myself. My hands was trembling so hard I could hardly turn the key, but I got it started somehow and backed it out the driveway so as not to take the time to turn it around, and I clipped one of the posts at the end of the driveway but I did</w:t>
      </w:r>
      <w:r w:rsidR="00E73F7F">
        <w:rPr>
          <w:rFonts w:ascii="Verdana" w:hAnsi="Verdana"/>
          <w:sz w:val="20"/>
        </w:rPr>
        <w:t>n’t</w:t>
      </w:r>
      <w:r w:rsidRPr="00E73F7F">
        <w:rPr>
          <w:rFonts w:ascii="Verdana" w:hAnsi="Verdana"/>
          <w:sz w:val="20"/>
        </w:rPr>
        <w:t xml:space="preserve"> stop. I got us out on the road and put </w:t>
      </w:r>
      <w:r w:rsidR="00E73F7F">
        <w:rPr>
          <w:rFonts w:ascii="Verdana" w:hAnsi="Verdana"/>
          <w:sz w:val="20"/>
        </w:rPr>
        <w:t>’</w:t>
      </w:r>
      <w:r w:rsidRPr="00E73F7F">
        <w:rPr>
          <w:rFonts w:ascii="Verdana" w:hAnsi="Verdana"/>
          <w:sz w:val="20"/>
        </w:rPr>
        <w:t>er in first and tore across the ford so fast the water was spraying twenty feet on each side.</w:t>
      </w:r>
    </w:p>
    <w:p w14:paraId="5077A903" w14:textId="32037A39" w:rsidR="00E73F7F" w:rsidRDefault="00E73F7F" w:rsidP="00E73F7F">
      <w:pPr>
        <w:suppressAutoHyphens/>
        <w:spacing w:after="0" w:line="240" w:lineRule="auto"/>
        <w:ind w:firstLine="283"/>
        <w:jc w:val="both"/>
        <w:rPr>
          <w:rFonts w:ascii="Verdana" w:hAnsi="Verdana"/>
          <w:color w:val="000000"/>
          <w:sz w:val="20"/>
        </w:rPr>
      </w:pPr>
      <w:r>
        <w:rPr>
          <w:rFonts w:ascii="Verdana" w:hAnsi="Verdana"/>
          <w:sz w:val="20"/>
        </w:rPr>
        <w:t>“</w:t>
      </w:r>
      <w:r w:rsidR="00183698" w:rsidRPr="00E73F7F">
        <w:rPr>
          <w:rFonts w:ascii="Verdana" w:hAnsi="Verdana"/>
          <w:color w:val="000000"/>
          <w:sz w:val="20"/>
        </w:rPr>
        <w:t>Bill, take it easy,</w:t>
      </w:r>
      <w:r>
        <w:rPr>
          <w:rFonts w:ascii="Verdana" w:hAnsi="Verdana"/>
          <w:color w:val="000000"/>
          <w:sz w:val="20"/>
        </w:rPr>
        <w:t xml:space="preserve">” </w:t>
      </w:r>
      <w:r w:rsidR="00183698" w:rsidRPr="00E73F7F">
        <w:rPr>
          <w:rFonts w:ascii="Verdana" w:hAnsi="Verdana"/>
          <w:color w:val="000000"/>
          <w:sz w:val="20"/>
        </w:rPr>
        <w:t>Allie said as I upshifted.</w:t>
      </w:r>
      <w:r>
        <w:rPr>
          <w:rFonts w:ascii="Verdana" w:hAnsi="Verdana"/>
          <w:color w:val="000000"/>
          <w:sz w:val="20"/>
        </w:rPr>
        <w:t xml:space="preserve"> “</w:t>
      </w:r>
      <w:r w:rsidR="00183698" w:rsidRPr="00E73F7F">
        <w:rPr>
          <w:rFonts w:ascii="Verdana" w:hAnsi="Verdana"/>
          <w:color w:val="000000"/>
          <w:sz w:val="20"/>
        </w:rPr>
        <w:t>Wo</w:t>
      </w:r>
      <w:r>
        <w:rPr>
          <w:rFonts w:ascii="Verdana" w:hAnsi="Verdana"/>
          <w:color w:val="000000"/>
          <w:sz w:val="20"/>
        </w:rPr>
        <w:t>n’t</w:t>
      </w:r>
      <w:r w:rsidR="00183698" w:rsidRPr="00E73F7F">
        <w:rPr>
          <w:rFonts w:ascii="Verdana" w:hAnsi="Verdana"/>
          <w:color w:val="000000"/>
          <w:sz w:val="20"/>
        </w:rPr>
        <w:t xml:space="preserve"> do us no good to hurry if you put us in a ditch somewheres.</w:t>
      </w:r>
      <w:r>
        <w:rPr>
          <w:rFonts w:ascii="Verdana" w:hAnsi="Verdana"/>
          <w:color w:val="000000"/>
          <w:sz w:val="20"/>
        </w:rPr>
        <w:t>”</w:t>
      </w:r>
    </w:p>
    <w:p w14:paraId="0319614B" w14:textId="751281F0" w:rsidR="00183698" w:rsidRPr="00E73F7F" w:rsidRDefault="00183698" w:rsidP="00E73F7F">
      <w:pPr>
        <w:suppressAutoHyphens/>
        <w:spacing w:after="0" w:line="240" w:lineRule="auto"/>
        <w:ind w:firstLine="283"/>
        <w:jc w:val="both"/>
        <w:rPr>
          <w:rFonts w:ascii="Verdana" w:hAnsi="Verdana"/>
          <w:color w:val="000000"/>
          <w:sz w:val="20"/>
        </w:rPr>
      </w:pPr>
      <w:r w:rsidRPr="00E73F7F">
        <w:rPr>
          <w:rFonts w:ascii="Verdana" w:hAnsi="Verdana"/>
          <w:color w:val="000000"/>
          <w:sz w:val="20"/>
        </w:rPr>
        <w:t>I saw that she was right, so I tried to slow down and watch the road as we passed Miller</w:t>
      </w:r>
      <w:r w:rsidR="00E73F7F">
        <w:rPr>
          <w:rFonts w:ascii="Verdana" w:hAnsi="Verdana"/>
          <w:color w:val="000000"/>
          <w:sz w:val="20"/>
        </w:rPr>
        <w:t>’s</w:t>
      </w:r>
      <w:r w:rsidRPr="00E73F7F">
        <w:rPr>
          <w:rFonts w:ascii="Verdana" w:hAnsi="Verdana"/>
          <w:color w:val="000000"/>
          <w:sz w:val="20"/>
        </w:rPr>
        <w:t xml:space="preserve"> Grocery and turned onto the pavement, but every so often she</w:t>
      </w:r>
      <w:r w:rsidR="00E73F7F">
        <w:rPr>
          <w:rFonts w:ascii="Verdana" w:hAnsi="Verdana"/>
          <w:color w:val="000000"/>
          <w:sz w:val="20"/>
        </w:rPr>
        <w:t>’d</w:t>
      </w:r>
      <w:r w:rsidRPr="00E73F7F">
        <w:rPr>
          <w:rFonts w:ascii="Verdana" w:hAnsi="Verdana"/>
          <w:color w:val="000000"/>
          <w:sz w:val="20"/>
        </w:rPr>
        <w:t xml:space="preserve"> breathe funny, give a little gasp or something, and every time she did that I</w:t>
      </w:r>
      <w:r w:rsidR="00E73F7F">
        <w:rPr>
          <w:rFonts w:ascii="Verdana" w:hAnsi="Verdana"/>
          <w:color w:val="000000"/>
          <w:sz w:val="20"/>
        </w:rPr>
        <w:t>’d</w:t>
      </w:r>
      <w:r w:rsidRPr="00E73F7F">
        <w:rPr>
          <w:rFonts w:ascii="Verdana" w:hAnsi="Verdana"/>
          <w:color w:val="000000"/>
          <w:sz w:val="20"/>
        </w:rPr>
        <w:t xml:space="preserve"> look over at her and my foot would just tromp down a bit more on the gas.</w:t>
      </w:r>
    </w:p>
    <w:p w14:paraId="7FB62600" w14:textId="1FBCA5DA" w:rsidR="00183698" w:rsidRPr="00E73F7F" w:rsidRDefault="00183698" w:rsidP="00E73F7F">
      <w:pPr>
        <w:suppressAutoHyphens/>
        <w:spacing w:after="0" w:line="240" w:lineRule="auto"/>
        <w:ind w:firstLine="283"/>
        <w:jc w:val="both"/>
        <w:rPr>
          <w:rFonts w:ascii="Verdana" w:hAnsi="Verdana"/>
          <w:color w:val="000000"/>
          <w:sz w:val="20"/>
        </w:rPr>
      </w:pPr>
      <w:r w:rsidRPr="00E73F7F">
        <w:rPr>
          <w:rFonts w:ascii="Verdana" w:hAnsi="Verdana"/>
          <w:color w:val="000000"/>
          <w:sz w:val="20"/>
        </w:rPr>
        <w:t>About halfway to town I remembered that I should</w:t>
      </w:r>
      <w:r w:rsidR="00E73F7F">
        <w:rPr>
          <w:rFonts w:ascii="Verdana" w:hAnsi="Verdana"/>
          <w:color w:val="000000"/>
          <w:sz w:val="20"/>
        </w:rPr>
        <w:t xml:space="preserve">’ve </w:t>
      </w:r>
      <w:r w:rsidRPr="00E73F7F">
        <w:rPr>
          <w:rFonts w:ascii="Verdana" w:hAnsi="Verdana"/>
          <w:color w:val="000000"/>
          <w:sz w:val="20"/>
        </w:rPr>
        <w:t>called the doctor and told him to meet us at the hospital in Lexington, but I wa</w:t>
      </w:r>
      <w:r w:rsidR="00E73F7F">
        <w:rPr>
          <w:rFonts w:ascii="Verdana" w:hAnsi="Verdana"/>
          <w:color w:val="000000"/>
          <w:sz w:val="20"/>
        </w:rPr>
        <w:t>n’t</w:t>
      </w:r>
      <w:r w:rsidRPr="00E73F7F">
        <w:rPr>
          <w:rFonts w:ascii="Verdana" w:hAnsi="Verdana"/>
          <w:color w:val="000000"/>
          <w:sz w:val="20"/>
        </w:rPr>
        <w:t xml:space="preserve"> about to go back to do that, and there were</w:t>
      </w:r>
      <w:r w:rsidR="00E73F7F">
        <w:rPr>
          <w:rFonts w:ascii="Verdana" w:hAnsi="Verdana"/>
          <w:color w:val="000000"/>
          <w:sz w:val="20"/>
        </w:rPr>
        <w:t>n’t</w:t>
      </w:r>
      <w:r w:rsidRPr="00E73F7F">
        <w:rPr>
          <w:rFonts w:ascii="Verdana" w:hAnsi="Verdana"/>
          <w:color w:val="000000"/>
          <w:sz w:val="20"/>
        </w:rPr>
        <w:t xml:space="preserve"> exactly a lot of pay phones on Becket</w:t>
      </w:r>
      <w:r w:rsidR="00E73F7F">
        <w:rPr>
          <w:rFonts w:ascii="Verdana" w:hAnsi="Verdana"/>
          <w:color w:val="000000"/>
          <w:sz w:val="20"/>
        </w:rPr>
        <w:t>’s</w:t>
      </w:r>
      <w:r w:rsidRPr="00E73F7F">
        <w:rPr>
          <w:rFonts w:ascii="Verdana" w:hAnsi="Verdana"/>
          <w:color w:val="000000"/>
          <w:sz w:val="20"/>
        </w:rPr>
        <w:t xml:space="preserve"> Fork Road, so I figured I</w:t>
      </w:r>
      <w:r w:rsidR="00E73F7F">
        <w:rPr>
          <w:rFonts w:ascii="Verdana" w:hAnsi="Verdana"/>
          <w:color w:val="000000"/>
          <w:sz w:val="20"/>
        </w:rPr>
        <w:t>’d</w:t>
      </w:r>
      <w:r w:rsidRPr="00E73F7F">
        <w:rPr>
          <w:rFonts w:ascii="Verdana" w:hAnsi="Verdana"/>
          <w:color w:val="000000"/>
          <w:sz w:val="20"/>
        </w:rPr>
        <w:t xml:space="preserve"> stop by Doc Everett</w:t>
      </w:r>
      <w:r w:rsidR="00E73F7F">
        <w:rPr>
          <w:rFonts w:ascii="Verdana" w:hAnsi="Verdana"/>
          <w:color w:val="000000"/>
          <w:sz w:val="20"/>
        </w:rPr>
        <w:t>’s</w:t>
      </w:r>
      <w:r w:rsidRPr="00E73F7F">
        <w:rPr>
          <w:rFonts w:ascii="Verdana" w:hAnsi="Verdana"/>
          <w:color w:val="000000"/>
          <w:sz w:val="20"/>
        </w:rPr>
        <w:t xml:space="preserve"> house in Dawsonville and tell him in person, as it was</w:t>
      </w:r>
      <w:r w:rsidR="00E73F7F">
        <w:rPr>
          <w:rFonts w:ascii="Verdana" w:hAnsi="Verdana"/>
          <w:color w:val="000000"/>
          <w:sz w:val="20"/>
        </w:rPr>
        <w:t>n’t</w:t>
      </w:r>
      <w:r w:rsidRPr="00E73F7F">
        <w:rPr>
          <w:rFonts w:ascii="Verdana" w:hAnsi="Verdana"/>
          <w:color w:val="000000"/>
          <w:sz w:val="20"/>
        </w:rPr>
        <w:t xml:space="preserve"> more than a mile or two out of our way.</w:t>
      </w:r>
    </w:p>
    <w:p w14:paraId="09DCD135" w14:textId="73403EBE" w:rsidR="00183698" w:rsidRPr="00E73F7F" w:rsidRDefault="00183698" w:rsidP="00E73F7F">
      <w:pPr>
        <w:suppressAutoHyphens/>
        <w:spacing w:after="0" w:line="240" w:lineRule="auto"/>
        <w:ind w:firstLine="283"/>
        <w:jc w:val="both"/>
        <w:rPr>
          <w:rFonts w:ascii="Verdana" w:hAnsi="Verdana"/>
          <w:color w:val="000000"/>
          <w:sz w:val="20"/>
        </w:rPr>
      </w:pPr>
      <w:r w:rsidRPr="00E73F7F">
        <w:rPr>
          <w:rFonts w:ascii="Verdana" w:hAnsi="Verdana"/>
          <w:color w:val="000000"/>
          <w:sz w:val="20"/>
        </w:rPr>
        <w:t>But by the time we hit the blinker at the south end of Main Street in Dawsonville Allie was gasping and sort of heaving up from the seat every minute or so, and I was</w:t>
      </w:r>
      <w:r w:rsidR="00E73F7F">
        <w:rPr>
          <w:rFonts w:ascii="Verdana" w:hAnsi="Verdana"/>
          <w:color w:val="000000"/>
          <w:sz w:val="20"/>
        </w:rPr>
        <w:t>n’t</w:t>
      </w:r>
      <w:r w:rsidRPr="00E73F7F">
        <w:rPr>
          <w:rFonts w:ascii="Verdana" w:hAnsi="Verdana"/>
          <w:color w:val="000000"/>
          <w:sz w:val="20"/>
        </w:rPr>
        <w:t xml:space="preserve"> any too sure we were going to make it to the hospital anyways</w:t>
      </w:r>
      <w:r w:rsidR="00EB2D66">
        <w:rPr>
          <w:rFonts w:ascii="Verdana" w:hAnsi="Verdana"/>
          <w:color w:val="000000"/>
          <w:sz w:val="20"/>
        </w:rPr>
        <w:t xml:space="preserve"> — </w:t>
      </w:r>
      <w:r w:rsidRPr="00E73F7F">
        <w:rPr>
          <w:rFonts w:ascii="Verdana" w:hAnsi="Verdana"/>
          <w:color w:val="000000"/>
          <w:sz w:val="20"/>
        </w:rPr>
        <w:t>that was a good twenty-five miles yet, and the interstate did</w:t>
      </w:r>
      <w:r w:rsidR="00E73F7F">
        <w:rPr>
          <w:rFonts w:ascii="Verdana" w:hAnsi="Verdana"/>
          <w:color w:val="000000"/>
          <w:sz w:val="20"/>
        </w:rPr>
        <w:t>n’t</w:t>
      </w:r>
      <w:r w:rsidRPr="00E73F7F">
        <w:rPr>
          <w:rFonts w:ascii="Verdana" w:hAnsi="Verdana"/>
          <w:color w:val="000000"/>
          <w:sz w:val="20"/>
        </w:rPr>
        <w:t xml:space="preserve"> cover but half of it. So when we stopped in front of the Everett</w:t>
      </w:r>
      <w:r w:rsidR="00E73F7F">
        <w:rPr>
          <w:rFonts w:ascii="Verdana" w:hAnsi="Verdana"/>
          <w:color w:val="000000"/>
          <w:sz w:val="20"/>
        </w:rPr>
        <w:t xml:space="preserve">s’ </w:t>
      </w:r>
      <w:r w:rsidRPr="00E73F7F">
        <w:rPr>
          <w:rFonts w:ascii="Verdana" w:hAnsi="Verdana"/>
          <w:color w:val="000000"/>
          <w:sz w:val="20"/>
        </w:rPr>
        <w:t>house I went around to her side and got her down out of the truck and I walked her up to the door of the house and rung the bell.</w:t>
      </w:r>
    </w:p>
    <w:p w14:paraId="05C66079" w14:textId="794EC0C0" w:rsidR="00E73F7F" w:rsidRDefault="00183698" w:rsidP="00E73F7F">
      <w:pPr>
        <w:suppressAutoHyphens/>
        <w:spacing w:after="0" w:line="240" w:lineRule="auto"/>
        <w:ind w:firstLine="283"/>
        <w:jc w:val="both"/>
        <w:rPr>
          <w:rFonts w:ascii="Verdana" w:hAnsi="Verdana"/>
          <w:color w:val="000000"/>
          <w:sz w:val="20"/>
        </w:rPr>
      </w:pPr>
      <w:r w:rsidRPr="00E73F7F">
        <w:rPr>
          <w:rFonts w:ascii="Verdana" w:hAnsi="Verdana"/>
          <w:color w:val="000000"/>
          <w:sz w:val="20"/>
        </w:rPr>
        <w:t>A woman answered, and I asked her where the doc was, and she said,</w:t>
      </w:r>
      <w:r w:rsidR="00E73F7F">
        <w:rPr>
          <w:rFonts w:ascii="Verdana" w:hAnsi="Verdana"/>
          <w:color w:val="000000"/>
          <w:sz w:val="20"/>
        </w:rPr>
        <w:t xml:space="preserve"> “</w:t>
      </w:r>
      <w:r w:rsidRPr="00E73F7F">
        <w:rPr>
          <w:rFonts w:ascii="Verdana" w:hAnsi="Verdana"/>
          <w:color w:val="000000"/>
          <w:sz w:val="20"/>
        </w:rPr>
        <w:t>Why, he</w:t>
      </w:r>
      <w:r w:rsidR="00E73F7F">
        <w:rPr>
          <w:rFonts w:ascii="Verdana" w:hAnsi="Verdana"/>
          <w:color w:val="000000"/>
          <w:sz w:val="20"/>
        </w:rPr>
        <w:t>’s</w:t>
      </w:r>
      <w:r w:rsidRPr="00E73F7F">
        <w:rPr>
          <w:rFonts w:ascii="Verdana" w:hAnsi="Verdana"/>
          <w:color w:val="000000"/>
          <w:sz w:val="20"/>
        </w:rPr>
        <w:t xml:space="preserve"> still in bed.</w:t>
      </w:r>
      <w:r w:rsidR="00E73F7F">
        <w:rPr>
          <w:rFonts w:ascii="Verdana" w:hAnsi="Verdana"/>
          <w:color w:val="000000"/>
          <w:sz w:val="20"/>
        </w:rPr>
        <w:t>”</w:t>
      </w:r>
    </w:p>
    <w:p w14:paraId="255CA2D6" w14:textId="06DBED2F" w:rsidR="00E73F7F" w:rsidRDefault="00183698" w:rsidP="00E73F7F">
      <w:pPr>
        <w:suppressAutoHyphens/>
        <w:spacing w:after="0" w:line="240" w:lineRule="auto"/>
        <w:ind w:firstLine="283"/>
        <w:jc w:val="both"/>
        <w:rPr>
          <w:rFonts w:ascii="Verdana" w:hAnsi="Verdana"/>
          <w:color w:val="000000"/>
          <w:sz w:val="20"/>
        </w:rPr>
      </w:pPr>
      <w:r w:rsidRPr="00E73F7F">
        <w:rPr>
          <w:rFonts w:ascii="Verdana" w:hAnsi="Verdana"/>
          <w:color w:val="000000"/>
          <w:sz w:val="20"/>
        </w:rPr>
        <w:t>It was gone seven by then, but some folks do sleep in late, so I did</w:t>
      </w:r>
      <w:r w:rsidR="00E73F7F">
        <w:rPr>
          <w:rFonts w:ascii="Verdana" w:hAnsi="Verdana"/>
          <w:color w:val="000000"/>
          <w:sz w:val="20"/>
        </w:rPr>
        <w:t>n’t</w:t>
      </w:r>
      <w:r w:rsidRPr="00E73F7F">
        <w:rPr>
          <w:rFonts w:ascii="Verdana" w:hAnsi="Verdana"/>
          <w:color w:val="000000"/>
          <w:sz w:val="20"/>
        </w:rPr>
        <w:t xml:space="preserve"> wonder too much, I just asked, polite as I could,</w:t>
      </w:r>
      <w:r w:rsidR="00E73F7F">
        <w:rPr>
          <w:rFonts w:ascii="Verdana" w:hAnsi="Verdana"/>
          <w:color w:val="000000"/>
          <w:sz w:val="20"/>
        </w:rPr>
        <w:t xml:space="preserve"> “</w:t>
      </w:r>
      <w:r w:rsidRPr="00E73F7F">
        <w:rPr>
          <w:rFonts w:ascii="Verdana" w:hAnsi="Verdana"/>
          <w:color w:val="000000"/>
          <w:sz w:val="20"/>
        </w:rPr>
        <w:t>Could you wake him, please? I think it</w:t>
      </w:r>
      <w:r w:rsidR="00E73F7F">
        <w:rPr>
          <w:rFonts w:ascii="Verdana" w:hAnsi="Verdana"/>
          <w:color w:val="000000"/>
          <w:sz w:val="20"/>
        </w:rPr>
        <w:t>’s</w:t>
      </w:r>
      <w:r w:rsidRPr="00E73F7F">
        <w:rPr>
          <w:rFonts w:ascii="Verdana" w:hAnsi="Verdana"/>
          <w:color w:val="000000"/>
          <w:sz w:val="20"/>
        </w:rPr>
        <w:t xml:space="preserve"> an emergency.</w:t>
      </w:r>
      <w:r w:rsidR="00E73F7F">
        <w:rPr>
          <w:rFonts w:ascii="Verdana" w:hAnsi="Verdana"/>
          <w:color w:val="000000"/>
          <w:sz w:val="20"/>
        </w:rPr>
        <w:t>”</w:t>
      </w:r>
    </w:p>
    <w:p w14:paraId="39B1F913" w14:textId="77777777" w:rsidR="00E73F7F" w:rsidRDefault="00E73F7F" w:rsidP="00E73F7F">
      <w:pPr>
        <w:suppressAutoHyphens/>
        <w:spacing w:after="0" w:line="240" w:lineRule="auto"/>
        <w:ind w:firstLine="283"/>
        <w:jc w:val="both"/>
        <w:rPr>
          <w:rFonts w:ascii="Verdana" w:hAnsi="Verdana"/>
          <w:color w:val="000000"/>
          <w:sz w:val="20"/>
        </w:rPr>
      </w:pPr>
      <w:r>
        <w:rPr>
          <w:rFonts w:ascii="Verdana" w:hAnsi="Verdana"/>
          <w:color w:val="000000"/>
          <w:sz w:val="20"/>
        </w:rPr>
        <w:t>“</w:t>
      </w:r>
      <w:r w:rsidR="00183698" w:rsidRPr="00E73F7F">
        <w:rPr>
          <w:rFonts w:ascii="Verdana" w:hAnsi="Verdana"/>
          <w:color w:val="000000"/>
          <w:sz w:val="20"/>
        </w:rPr>
        <w:t>Of course,</w:t>
      </w:r>
      <w:r>
        <w:rPr>
          <w:rFonts w:ascii="Verdana" w:hAnsi="Verdana"/>
          <w:color w:val="000000"/>
          <w:sz w:val="20"/>
        </w:rPr>
        <w:t xml:space="preserve">” </w:t>
      </w:r>
      <w:r w:rsidR="00183698" w:rsidRPr="00E73F7F">
        <w:rPr>
          <w:rFonts w:ascii="Verdana" w:hAnsi="Verdana"/>
          <w:color w:val="000000"/>
          <w:sz w:val="20"/>
        </w:rPr>
        <w:t>she said.</w:t>
      </w:r>
      <w:r>
        <w:rPr>
          <w:rFonts w:ascii="Verdana" w:hAnsi="Verdana"/>
          <w:color w:val="000000"/>
          <w:sz w:val="20"/>
        </w:rPr>
        <w:t xml:space="preserve"> “</w:t>
      </w:r>
      <w:r w:rsidR="00183698" w:rsidRPr="00E73F7F">
        <w:rPr>
          <w:rFonts w:ascii="Verdana" w:hAnsi="Verdana"/>
          <w:color w:val="000000"/>
          <w:sz w:val="20"/>
        </w:rPr>
        <w:t>Wait right here.</w:t>
      </w:r>
      <w:r>
        <w:rPr>
          <w:rFonts w:ascii="Verdana" w:hAnsi="Verdana"/>
          <w:color w:val="000000"/>
          <w:sz w:val="20"/>
        </w:rPr>
        <w:t>”</w:t>
      </w:r>
    </w:p>
    <w:p w14:paraId="42B56829" w14:textId="6DDFB1B9" w:rsidR="00183698" w:rsidRPr="00E73F7F" w:rsidRDefault="00183698" w:rsidP="00E73F7F">
      <w:pPr>
        <w:suppressAutoHyphens/>
        <w:spacing w:after="0" w:line="240" w:lineRule="auto"/>
        <w:ind w:firstLine="283"/>
        <w:jc w:val="both"/>
        <w:rPr>
          <w:rFonts w:ascii="Verdana" w:hAnsi="Verdana"/>
          <w:color w:val="000000"/>
          <w:sz w:val="20"/>
        </w:rPr>
      </w:pPr>
      <w:r w:rsidRPr="00E73F7F">
        <w:rPr>
          <w:rFonts w:ascii="Verdana" w:hAnsi="Verdana"/>
          <w:color w:val="000000"/>
          <w:sz w:val="20"/>
        </w:rPr>
        <w:t>And she closed the door.</w:t>
      </w:r>
    </w:p>
    <w:p w14:paraId="4469C5AF" w14:textId="77777777" w:rsidR="00183698" w:rsidRPr="00E73F7F" w:rsidRDefault="00183698" w:rsidP="00E73F7F">
      <w:pPr>
        <w:suppressAutoHyphens/>
        <w:spacing w:after="0" w:line="240" w:lineRule="auto"/>
        <w:ind w:firstLine="283"/>
        <w:jc w:val="both"/>
        <w:rPr>
          <w:rFonts w:ascii="Verdana" w:hAnsi="Verdana"/>
          <w:color w:val="000000"/>
          <w:sz w:val="20"/>
        </w:rPr>
      </w:pPr>
      <w:r w:rsidRPr="00E73F7F">
        <w:rPr>
          <w:rFonts w:ascii="Verdana" w:hAnsi="Verdana"/>
          <w:color w:val="000000"/>
          <w:sz w:val="20"/>
        </w:rPr>
        <w:t>Allie sat down right there on the porch, gasping.</w:t>
      </w:r>
    </w:p>
    <w:p w14:paraId="28D1ADC8" w14:textId="394A1BDF" w:rsidR="00183698" w:rsidRPr="00E73F7F" w:rsidRDefault="00183698" w:rsidP="00E73F7F">
      <w:pPr>
        <w:suppressAutoHyphens/>
        <w:spacing w:after="0" w:line="240" w:lineRule="auto"/>
        <w:ind w:firstLine="283"/>
        <w:jc w:val="both"/>
        <w:rPr>
          <w:rFonts w:ascii="Verdana" w:hAnsi="Verdana"/>
          <w:color w:val="000000"/>
          <w:sz w:val="20"/>
        </w:rPr>
      </w:pPr>
      <w:r w:rsidRPr="00E73F7F">
        <w:rPr>
          <w:rFonts w:ascii="Verdana" w:hAnsi="Verdana"/>
          <w:color w:val="000000"/>
          <w:sz w:val="20"/>
        </w:rPr>
        <w:t>A moment later the door opened again, and the woman said,</w:t>
      </w:r>
      <w:r w:rsidR="00E73F7F">
        <w:rPr>
          <w:rFonts w:ascii="Verdana" w:hAnsi="Verdana"/>
          <w:color w:val="000000"/>
          <w:sz w:val="20"/>
        </w:rPr>
        <w:t xml:space="preserve"> “</w:t>
      </w:r>
      <w:r w:rsidRPr="00E73F7F">
        <w:rPr>
          <w:rFonts w:ascii="Verdana" w:hAnsi="Verdana"/>
          <w:color w:val="000000"/>
          <w:sz w:val="20"/>
        </w:rPr>
        <w:t>You just come right on in.</w:t>
      </w:r>
      <w:r w:rsidR="00E73F7F">
        <w:rPr>
          <w:rFonts w:ascii="Verdana" w:hAnsi="Verdana"/>
          <w:color w:val="000000"/>
          <w:sz w:val="20"/>
        </w:rPr>
        <w:t xml:space="preserve">” </w:t>
      </w:r>
      <w:r w:rsidRPr="00E73F7F">
        <w:rPr>
          <w:rFonts w:ascii="Verdana" w:hAnsi="Verdana"/>
          <w:color w:val="000000"/>
          <w:sz w:val="20"/>
        </w:rPr>
        <w:t>She showed us in and turned us sharp right in the foyer there, into a smallish room like an old-fashioned parlor, and sat us down on a fancy couch, then went to fetch the doctor. We sat there, and I noticed this weird nasty smell, and I hoped it was from the house, all the medicines and stuff, and not from something wrong with the baby.</w:t>
      </w:r>
    </w:p>
    <w:p w14:paraId="0F049804" w14:textId="7569D3E6" w:rsidR="00183698" w:rsidRPr="00E73F7F" w:rsidRDefault="00183698" w:rsidP="00E73F7F">
      <w:pPr>
        <w:suppressAutoHyphens/>
        <w:spacing w:after="0" w:line="240" w:lineRule="auto"/>
        <w:ind w:firstLine="283"/>
        <w:jc w:val="both"/>
        <w:rPr>
          <w:rFonts w:ascii="Verdana" w:hAnsi="Verdana"/>
          <w:color w:val="000000"/>
          <w:sz w:val="20"/>
        </w:rPr>
      </w:pPr>
      <w:r w:rsidRPr="00E73F7F">
        <w:rPr>
          <w:rFonts w:ascii="Verdana" w:hAnsi="Verdana"/>
          <w:color w:val="000000"/>
          <w:sz w:val="20"/>
        </w:rPr>
        <w:t>A minute later Doc Everett came in in his bathrobe with his doctor</w:t>
      </w:r>
      <w:r w:rsidR="00E73F7F">
        <w:rPr>
          <w:rFonts w:ascii="Verdana" w:hAnsi="Verdana"/>
          <w:color w:val="000000"/>
          <w:sz w:val="20"/>
        </w:rPr>
        <w:t>’s</w:t>
      </w:r>
      <w:r w:rsidRPr="00E73F7F">
        <w:rPr>
          <w:rFonts w:ascii="Verdana" w:hAnsi="Verdana"/>
          <w:color w:val="000000"/>
          <w:sz w:val="20"/>
        </w:rPr>
        <w:t xml:space="preserve"> bag. He took one look at Allie and shooed the woman and me out and closed the door behind us.</w:t>
      </w:r>
    </w:p>
    <w:p w14:paraId="39BB59A6" w14:textId="6A0A0A63" w:rsidR="00E73F7F" w:rsidRDefault="00183698" w:rsidP="00E73F7F">
      <w:pPr>
        <w:suppressAutoHyphens/>
        <w:spacing w:after="0" w:line="240" w:lineRule="auto"/>
        <w:ind w:firstLine="283"/>
        <w:jc w:val="both"/>
        <w:rPr>
          <w:rFonts w:ascii="Verdana" w:hAnsi="Verdana"/>
          <w:color w:val="000000"/>
          <w:sz w:val="20"/>
        </w:rPr>
      </w:pPr>
      <w:r w:rsidRPr="00E73F7F">
        <w:rPr>
          <w:rFonts w:ascii="Verdana" w:hAnsi="Verdana"/>
          <w:color w:val="000000"/>
          <w:sz w:val="20"/>
        </w:rPr>
        <w:t>So there we were in the foyer, and I looked around and saw a telephone on a little table and a big fancy mirror on the wall, but there was</w:t>
      </w:r>
      <w:r w:rsidR="00E73F7F">
        <w:rPr>
          <w:rFonts w:ascii="Verdana" w:hAnsi="Verdana"/>
          <w:color w:val="000000"/>
          <w:sz w:val="20"/>
        </w:rPr>
        <w:t>n’t</w:t>
      </w:r>
      <w:r w:rsidRPr="00E73F7F">
        <w:rPr>
          <w:rFonts w:ascii="Verdana" w:hAnsi="Verdana"/>
          <w:color w:val="000000"/>
          <w:sz w:val="20"/>
        </w:rPr>
        <w:t xml:space="preserve"> nowhere to sit except maybe the stairs. There was a big sliding door across from that little parlor, and I sort of looked at it hopefully, I guess, because the woman looked at it, too, and said,</w:t>
      </w:r>
      <w:r w:rsidR="00E73F7F">
        <w:rPr>
          <w:rFonts w:ascii="Verdana" w:hAnsi="Verdana"/>
          <w:color w:val="000000"/>
          <w:sz w:val="20"/>
        </w:rPr>
        <w:t xml:space="preserve"> “</w:t>
      </w:r>
      <w:r w:rsidRPr="00E73F7F">
        <w:rPr>
          <w:rFonts w:ascii="Verdana" w:hAnsi="Verdana"/>
          <w:color w:val="000000"/>
          <w:sz w:val="20"/>
        </w:rPr>
        <w:t>We ca</w:t>
      </w:r>
      <w:r w:rsidR="00E73F7F">
        <w:rPr>
          <w:rFonts w:ascii="Verdana" w:hAnsi="Verdana"/>
          <w:color w:val="000000"/>
          <w:sz w:val="20"/>
        </w:rPr>
        <w:t>n’t</w:t>
      </w:r>
      <w:r w:rsidRPr="00E73F7F">
        <w:rPr>
          <w:rFonts w:ascii="Verdana" w:hAnsi="Verdana"/>
          <w:color w:val="000000"/>
          <w:sz w:val="20"/>
        </w:rPr>
        <w:t xml:space="preserve"> go in there, </w:t>
      </w:r>
      <w:r w:rsidR="00E73F7F">
        <w:rPr>
          <w:rFonts w:ascii="Verdana" w:hAnsi="Verdana"/>
          <w:color w:val="000000"/>
          <w:sz w:val="20"/>
        </w:rPr>
        <w:t>I’m</w:t>
      </w:r>
      <w:r w:rsidRPr="00E73F7F">
        <w:rPr>
          <w:rFonts w:ascii="Verdana" w:hAnsi="Verdana"/>
          <w:color w:val="000000"/>
          <w:sz w:val="20"/>
        </w:rPr>
        <w:t xml:space="preserve"> afraid; the baby</w:t>
      </w:r>
      <w:r w:rsidR="00E73F7F">
        <w:rPr>
          <w:rFonts w:ascii="Verdana" w:hAnsi="Verdana"/>
          <w:color w:val="000000"/>
          <w:sz w:val="20"/>
        </w:rPr>
        <w:t>’s</w:t>
      </w:r>
      <w:r w:rsidRPr="00E73F7F">
        <w:rPr>
          <w:rFonts w:ascii="Verdana" w:hAnsi="Verdana"/>
          <w:color w:val="000000"/>
          <w:sz w:val="20"/>
        </w:rPr>
        <w:t xml:space="preserve"> asleep and I do</w:t>
      </w:r>
      <w:r w:rsidR="00E73F7F">
        <w:rPr>
          <w:rFonts w:ascii="Verdana" w:hAnsi="Verdana"/>
          <w:color w:val="000000"/>
          <w:sz w:val="20"/>
        </w:rPr>
        <w:t>n’t</w:t>
      </w:r>
      <w:r w:rsidRPr="00E73F7F">
        <w:rPr>
          <w:rFonts w:ascii="Verdana" w:hAnsi="Verdana"/>
          <w:color w:val="000000"/>
          <w:sz w:val="20"/>
        </w:rPr>
        <w:t xml:space="preserve"> want to wake him.</w:t>
      </w:r>
      <w:r w:rsidR="00E73F7F">
        <w:rPr>
          <w:rFonts w:ascii="Verdana" w:hAnsi="Verdana"/>
          <w:color w:val="000000"/>
          <w:sz w:val="20"/>
        </w:rPr>
        <w:t>”</w:t>
      </w:r>
    </w:p>
    <w:p w14:paraId="1C5659F2" w14:textId="461B8C89" w:rsidR="00E73F7F" w:rsidRDefault="00183698" w:rsidP="00E73F7F">
      <w:pPr>
        <w:suppressAutoHyphens/>
        <w:spacing w:after="0" w:line="240" w:lineRule="auto"/>
        <w:ind w:firstLine="283"/>
        <w:jc w:val="both"/>
        <w:rPr>
          <w:rFonts w:ascii="Verdana" w:hAnsi="Verdana"/>
          <w:color w:val="000000"/>
          <w:sz w:val="20"/>
        </w:rPr>
      </w:pPr>
      <w:r w:rsidRPr="00E73F7F">
        <w:rPr>
          <w:rFonts w:ascii="Verdana" w:hAnsi="Verdana"/>
          <w:color w:val="000000"/>
          <w:sz w:val="20"/>
        </w:rPr>
        <w:t>Well, right then I would</w:t>
      </w:r>
      <w:r w:rsidR="00E73F7F">
        <w:rPr>
          <w:rFonts w:ascii="Verdana" w:hAnsi="Verdana"/>
          <w:color w:val="000000"/>
          <w:sz w:val="20"/>
        </w:rPr>
        <w:t>n’t</w:t>
      </w:r>
      <w:r w:rsidRPr="00E73F7F">
        <w:rPr>
          <w:rFonts w:ascii="Verdana" w:hAnsi="Verdana"/>
          <w:color w:val="000000"/>
          <w:sz w:val="20"/>
        </w:rPr>
        <w:t xml:space="preserve"> have minded playing with a baby, what with our own about to be born by the look of it, but I did</w:t>
      </w:r>
      <w:r w:rsidR="00E73F7F">
        <w:rPr>
          <w:rFonts w:ascii="Verdana" w:hAnsi="Verdana"/>
          <w:color w:val="000000"/>
          <w:sz w:val="20"/>
        </w:rPr>
        <w:t>n’t</w:t>
      </w:r>
      <w:r w:rsidRPr="00E73F7F">
        <w:rPr>
          <w:rFonts w:ascii="Verdana" w:hAnsi="Verdana"/>
          <w:color w:val="000000"/>
          <w:sz w:val="20"/>
        </w:rPr>
        <w:t xml:space="preserve"> want to be rude, and besides, the woman seemed a little on edge, sorta, so I did</w:t>
      </w:r>
      <w:r w:rsidR="00E73F7F">
        <w:rPr>
          <w:rFonts w:ascii="Verdana" w:hAnsi="Verdana"/>
          <w:color w:val="000000"/>
          <w:sz w:val="20"/>
        </w:rPr>
        <w:t>n’t</w:t>
      </w:r>
      <w:r w:rsidRPr="00E73F7F">
        <w:rPr>
          <w:rFonts w:ascii="Verdana" w:hAnsi="Verdana"/>
          <w:color w:val="000000"/>
          <w:sz w:val="20"/>
        </w:rPr>
        <w:t xml:space="preserve"> say that. I said,</w:t>
      </w:r>
      <w:r w:rsidR="00E73F7F">
        <w:rPr>
          <w:rFonts w:ascii="Verdana" w:hAnsi="Verdana"/>
          <w:color w:val="000000"/>
          <w:sz w:val="20"/>
        </w:rPr>
        <w:t xml:space="preserve"> “</w:t>
      </w:r>
      <w:r w:rsidRPr="00E73F7F">
        <w:rPr>
          <w:rFonts w:ascii="Verdana" w:hAnsi="Verdana"/>
          <w:color w:val="000000"/>
          <w:sz w:val="20"/>
        </w:rPr>
        <w:t>How old is he, Mrs. Everett?</w:t>
      </w:r>
      <w:r w:rsidR="00E73F7F">
        <w:rPr>
          <w:rFonts w:ascii="Verdana" w:hAnsi="Verdana"/>
          <w:color w:val="000000"/>
          <w:sz w:val="20"/>
        </w:rPr>
        <w:t>”</w:t>
      </w:r>
    </w:p>
    <w:p w14:paraId="27F09FEA" w14:textId="68F66E29" w:rsidR="00E73F7F" w:rsidRDefault="00E73F7F" w:rsidP="00E73F7F">
      <w:pPr>
        <w:suppressAutoHyphens/>
        <w:spacing w:after="0" w:line="240" w:lineRule="auto"/>
        <w:ind w:firstLine="283"/>
        <w:jc w:val="both"/>
        <w:rPr>
          <w:rFonts w:ascii="Verdana" w:hAnsi="Verdana"/>
          <w:color w:val="000000"/>
          <w:sz w:val="20"/>
        </w:rPr>
      </w:pPr>
      <w:r>
        <w:rPr>
          <w:rFonts w:ascii="Verdana" w:hAnsi="Verdana"/>
          <w:color w:val="000000"/>
          <w:sz w:val="20"/>
        </w:rPr>
        <w:t>“</w:t>
      </w:r>
      <w:r w:rsidR="00183698" w:rsidRPr="00E73F7F">
        <w:rPr>
          <w:rFonts w:ascii="Verdana" w:hAnsi="Verdana"/>
          <w:color w:val="000000"/>
          <w:sz w:val="20"/>
        </w:rPr>
        <w:t>Oh, it</w:t>
      </w:r>
      <w:r>
        <w:rPr>
          <w:rFonts w:ascii="Verdana" w:hAnsi="Verdana"/>
          <w:color w:val="000000"/>
          <w:sz w:val="20"/>
        </w:rPr>
        <w:t>’s</w:t>
      </w:r>
      <w:r w:rsidR="00183698" w:rsidRPr="00E73F7F">
        <w:rPr>
          <w:rStyle w:val="01Text"/>
          <w:rFonts w:ascii="Verdana" w:hAnsi="Verdana"/>
          <w:color w:val="000000"/>
          <w:sz w:val="20"/>
        </w:rPr>
        <w:t xml:space="preserve"> </w:t>
      </w:r>
      <w:r w:rsidR="00183698" w:rsidRPr="00E73F7F">
        <w:rPr>
          <w:rStyle w:val="00Text"/>
          <w:rFonts w:ascii="Verdana" w:hAnsi="Verdana"/>
          <w:color w:val="000000"/>
          <w:sz w:val="20"/>
        </w:rPr>
        <w:t>Miss</w:t>
      </w:r>
      <w:r w:rsidR="00183698" w:rsidRPr="00E73F7F">
        <w:rPr>
          <w:rStyle w:val="01Text"/>
          <w:rFonts w:ascii="Verdana" w:hAnsi="Verdana"/>
          <w:color w:val="000000"/>
          <w:sz w:val="20"/>
        </w:rPr>
        <w:t xml:space="preserve"> </w:t>
      </w:r>
      <w:r w:rsidR="00183698" w:rsidRPr="00E73F7F">
        <w:rPr>
          <w:rFonts w:ascii="Verdana" w:hAnsi="Verdana"/>
          <w:color w:val="000000"/>
          <w:sz w:val="20"/>
        </w:rPr>
        <w:t>Everett,</w:t>
      </w:r>
      <w:r>
        <w:rPr>
          <w:rFonts w:ascii="Verdana" w:hAnsi="Verdana"/>
          <w:color w:val="000000"/>
          <w:sz w:val="20"/>
        </w:rPr>
        <w:t xml:space="preserve">” </w:t>
      </w:r>
      <w:r w:rsidR="00183698" w:rsidRPr="00E73F7F">
        <w:rPr>
          <w:rFonts w:ascii="Verdana" w:hAnsi="Verdana"/>
          <w:color w:val="000000"/>
          <w:sz w:val="20"/>
        </w:rPr>
        <w:t>she said, all flustered.</w:t>
      </w:r>
      <w:r>
        <w:rPr>
          <w:rFonts w:ascii="Verdana" w:hAnsi="Verdana"/>
          <w:color w:val="000000"/>
          <w:sz w:val="20"/>
        </w:rPr>
        <w:t xml:space="preserve"> “</w:t>
      </w:r>
      <w:r w:rsidR="00183698" w:rsidRPr="00E73F7F">
        <w:rPr>
          <w:rFonts w:ascii="Verdana" w:hAnsi="Verdana"/>
          <w:color w:val="000000"/>
          <w:sz w:val="20"/>
        </w:rPr>
        <w:t xml:space="preserve">Laura Everett. </w:t>
      </w:r>
      <w:r>
        <w:rPr>
          <w:rFonts w:ascii="Verdana" w:hAnsi="Verdana"/>
          <w:color w:val="000000"/>
          <w:sz w:val="20"/>
        </w:rPr>
        <w:t>I’m</w:t>
      </w:r>
      <w:r w:rsidR="00183698" w:rsidRPr="00E73F7F">
        <w:rPr>
          <w:rFonts w:ascii="Verdana" w:hAnsi="Verdana"/>
          <w:color w:val="000000"/>
          <w:sz w:val="20"/>
        </w:rPr>
        <w:t xml:space="preserve"> Doctor Everett</w:t>
      </w:r>
      <w:r>
        <w:rPr>
          <w:rFonts w:ascii="Verdana" w:hAnsi="Verdana"/>
          <w:color w:val="000000"/>
          <w:sz w:val="20"/>
        </w:rPr>
        <w:t>’s</w:t>
      </w:r>
      <w:r w:rsidR="00183698" w:rsidRPr="00E73F7F">
        <w:rPr>
          <w:rFonts w:ascii="Verdana" w:hAnsi="Verdana"/>
          <w:color w:val="000000"/>
          <w:sz w:val="20"/>
        </w:rPr>
        <w:t xml:space="preserve"> sister.</w:t>
      </w:r>
      <w:r>
        <w:rPr>
          <w:rFonts w:ascii="Verdana" w:hAnsi="Verdana"/>
          <w:color w:val="000000"/>
          <w:sz w:val="20"/>
        </w:rPr>
        <w:t>”</w:t>
      </w:r>
    </w:p>
    <w:p w14:paraId="2029AE72" w14:textId="47441CEA" w:rsidR="00183698" w:rsidRPr="00E73F7F" w:rsidRDefault="00E73F7F" w:rsidP="00E73F7F">
      <w:pPr>
        <w:suppressAutoHyphens/>
        <w:spacing w:after="0" w:line="240" w:lineRule="auto"/>
        <w:ind w:firstLine="283"/>
        <w:jc w:val="both"/>
        <w:rPr>
          <w:rFonts w:ascii="Verdana" w:hAnsi="Verdana"/>
          <w:color w:val="000000"/>
          <w:sz w:val="20"/>
        </w:rPr>
      </w:pPr>
      <w:r>
        <w:rPr>
          <w:rFonts w:ascii="Verdana" w:hAnsi="Verdana"/>
          <w:color w:val="000000"/>
          <w:sz w:val="20"/>
        </w:rPr>
        <w:t>“</w:t>
      </w:r>
      <w:r w:rsidR="00183698" w:rsidRPr="00E73F7F">
        <w:rPr>
          <w:rFonts w:ascii="Verdana" w:hAnsi="Verdana"/>
          <w:color w:val="000000"/>
          <w:sz w:val="20"/>
        </w:rPr>
        <w:t>Bill Sellers,</w:t>
      </w:r>
      <w:r>
        <w:rPr>
          <w:rFonts w:ascii="Verdana" w:hAnsi="Verdana"/>
          <w:color w:val="000000"/>
          <w:sz w:val="20"/>
        </w:rPr>
        <w:t xml:space="preserve">” </w:t>
      </w:r>
      <w:r w:rsidR="00183698" w:rsidRPr="00E73F7F">
        <w:rPr>
          <w:rFonts w:ascii="Verdana" w:hAnsi="Verdana"/>
          <w:color w:val="000000"/>
          <w:sz w:val="20"/>
        </w:rPr>
        <w:t>I said, holding out a hand. I figured it might not be a real good idea to inquire as to just whose baby it was that was sleeping, if Miss Everett were</w:t>
      </w:r>
      <w:r>
        <w:rPr>
          <w:rFonts w:ascii="Verdana" w:hAnsi="Verdana"/>
          <w:color w:val="000000"/>
          <w:sz w:val="20"/>
        </w:rPr>
        <w:t>n’t</w:t>
      </w:r>
      <w:r w:rsidR="00183698" w:rsidRPr="00E73F7F">
        <w:rPr>
          <w:rFonts w:ascii="Verdana" w:hAnsi="Verdana"/>
          <w:color w:val="000000"/>
          <w:sz w:val="20"/>
        </w:rPr>
        <w:t xml:space="preserve"> married, and besides, there was something about her made me think I did</w:t>
      </w:r>
      <w:r>
        <w:rPr>
          <w:rFonts w:ascii="Verdana" w:hAnsi="Verdana"/>
          <w:color w:val="000000"/>
          <w:sz w:val="20"/>
        </w:rPr>
        <w:t>n’t</w:t>
      </w:r>
      <w:r w:rsidR="00183698" w:rsidRPr="00E73F7F">
        <w:rPr>
          <w:rFonts w:ascii="Verdana" w:hAnsi="Verdana"/>
          <w:color w:val="000000"/>
          <w:sz w:val="20"/>
        </w:rPr>
        <w:t xml:space="preserve"> want to have too much to do with her, so after we shook I just leaned against the wall a little and waited.</w:t>
      </w:r>
    </w:p>
    <w:p w14:paraId="7A1620E7" w14:textId="183E2E33" w:rsidR="00183698" w:rsidRPr="00E73F7F" w:rsidRDefault="00183698" w:rsidP="00E73F7F">
      <w:pPr>
        <w:suppressAutoHyphens/>
        <w:spacing w:after="0" w:line="240" w:lineRule="auto"/>
        <w:ind w:firstLine="283"/>
        <w:jc w:val="both"/>
        <w:rPr>
          <w:rFonts w:ascii="Verdana" w:hAnsi="Verdana"/>
          <w:color w:val="000000"/>
          <w:sz w:val="20"/>
        </w:rPr>
      </w:pPr>
      <w:r w:rsidRPr="00E73F7F">
        <w:rPr>
          <w:rFonts w:ascii="Verdana" w:hAnsi="Verdana"/>
          <w:color w:val="000000"/>
          <w:sz w:val="20"/>
        </w:rPr>
        <w:t>I waited for what seemed like hours. We did</w:t>
      </w:r>
      <w:r w:rsidR="00E73F7F">
        <w:rPr>
          <w:rFonts w:ascii="Verdana" w:hAnsi="Verdana"/>
          <w:color w:val="000000"/>
          <w:sz w:val="20"/>
        </w:rPr>
        <w:t>n’t</w:t>
      </w:r>
      <w:r w:rsidRPr="00E73F7F">
        <w:rPr>
          <w:rFonts w:ascii="Verdana" w:hAnsi="Verdana"/>
          <w:color w:val="000000"/>
          <w:sz w:val="20"/>
        </w:rPr>
        <w:t xml:space="preserve"> talk; Miss Everett seemed sort of caught up in herself, the way some people get, and not much interested in me, and I did</w:t>
      </w:r>
      <w:r w:rsidR="00E73F7F">
        <w:rPr>
          <w:rFonts w:ascii="Verdana" w:hAnsi="Verdana"/>
          <w:color w:val="000000"/>
          <w:sz w:val="20"/>
        </w:rPr>
        <w:t>n’t</w:t>
      </w:r>
      <w:r w:rsidRPr="00E73F7F">
        <w:rPr>
          <w:rFonts w:ascii="Verdana" w:hAnsi="Verdana"/>
          <w:color w:val="000000"/>
          <w:sz w:val="20"/>
        </w:rPr>
        <w:t xml:space="preserve"> see any call to bother her.</w:t>
      </w:r>
    </w:p>
    <w:p w14:paraId="3DF947C9" w14:textId="241F943D" w:rsidR="00183698" w:rsidRPr="00E73F7F" w:rsidRDefault="00183698" w:rsidP="00E73F7F">
      <w:pPr>
        <w:suppressAutoHyphens/>
        <w:spacing w:after="0" w:line="240" w:lineRule="auto"/>
        <w:ind w:firstLine="283"/>
        <w:jc w:val="both"/>
        <w:rPr>
          <w:rFonts w:ascii="Verdana" w:hAnsi="Verdana"/>
          <w:color w:val="000000"/>
          <w:sz w:val="20"/>
        </w:rPr>
      </w:pPr>
      <w:r w:rsidRPr="00E73F7F">
        <w:rPr>
          <w:rFonts w:ascii="Verdana" w:hAnsi="Verdana"/>
          <w:color w:val="000000"/>
          <w:sz w:val="20"/>
        </w:rPr>
        <w:lastRenderedPageBreak/>
        <w:t>That nasty smell was still there, so I knew it was the house. I wondered what it was, but I did</w:t>
      </w:r>
      <w:r w:rsidR="00E73F7F">
        <w:rPr>
          <w:rFonts w:ascii="Verdana" w:hAnsi="Verdana"/>
          <w:color w:val="000000"/>
          <w:sz w:val="20"/>
        </w:rPr>
        <w:t>n’t</w:t>
      </w:r>
      <w:r w:rsidRPr="00E73F7F">
        <w:rPr>
          <w:rFonts w:ascii="Verdana" w:hAnsi="Verdana"/>
          <w:color w:val="000000"/>
          <w:sz w:val="20"/>
        </w:rPr>
        <w:t xml:space="preserve"> ask; I figured it would</w:t>
      </w:r>
      <w:r w:rsidR="00E73F7F">
        <w:rPr>
          <w:rFonts w:ascii="Verdana" w:hAnsi="Verdana"/>
          <w:color w:val="000000"/>
          <w:sz w:val="20"/>
        </w:rPr>
        <w:t>n’t</w:t>
      </w:r>
      <w:r w:rsidRPr="00E73F7F">
        <w:rPr>
          <w:rFonts w:ascii="Verdana" w:hAnsi="Verdana"/>
          <w:color w:val="000000"/>
          <w:sz w:val="20"/>
        </w:rPr>
        <w:t xml:space="preserve"> be polite to mention it.</w:t>
      </w:r>
    </w:p>
    <w:p w14:paraId="1F43CC41" w14:textId="4DF2D580" w:rsidR="00183698" w:rsidRPr="00E73F7F" w:rsidRDefault="00183698" w:rsidP="00E73F7F">
      <w:pPr>
        <w:suppressAutoHyphens/>
        <w:spacing w:after="0" w:line="240" w:lineRule="auto"/>
        <w:ind w:firstLine="283"/>
        <w:jc w:val="both"/>
        <w:rPr>
          <w:rFonts w:ascii="Verdana" w:hAnsi="Verdana"/>
          <w:color w:val="000000"/>
          <w:sz w:val="20"/>
        </w:rPr>
      </w:pPr>
      <w:r w:rsidRPr="00E73F7F">
        <w:rPr>
          <w:rFonts w:ascii="Verdana" w:hAnsi="Verdana"/>
          <w:color w:val="000000"/>
          <w:sz w:val="20"/>
        </w:rPr>
        <w:t>I could hear Doc Everett</w:t>
      </w:r>
      <w:r w:rsidR="00E73F7F">
        <w:rPr>
          <w:rFonts w:ascii="Verdana" w:hAnsi="Verdana"/>
          <w:color w:val="000000"/>
          <w:sz w:val="20"/>
        </w:rPr>
        <w:t>’s</w:t>
      </w:r>
      <w:r w:rsidRPr="00E73F7F">
        <w:rPr>
          <w:rFonts w:ascii="Verdana" w:hAnsi="Verdana"/>
          <w:color w:val="000000"/>
          <w:sz w:val="20"/>
        </w:rPr>
        <w:t xml:space="preserve"> voice from the parlor, too low to make out the words, and sometimes I could hear Allie answering him, or making sounds. I waited for the sound of the baby crying.</w:t>
      </w:r>
    </w:p>
    <w:p w14:paraId="06FF921D" w14:textId="1DB73631" w:rsidR="00183698" w:rsidRPr="00E73F7F" w:rsidRDefault="00183698" w:rsidP="00E73F7F">
      <w:pPr>
        <w:suppressAutoHyphens/>
        <w:spacing w:after="0" w:line="240" w:lineRule="auto"/>
        <w:ind w:firstLine="283"/>
        <w:jc w:val="both"/>
        <w:rPr>
          <w:rFonts w:ascii="Verdana" w:hAnsi="Verdana"/>
          <w:color w:val="000000"/>
          <w:sz w:val="20"/>
        </w:rPr>
      </w:pPr>
      <w:r w:rsidRPr="00E73F7F">
        <w:rPr>
          <w:rFonts w:ascii="Verdana" w:hAnsi="Verdana"/>
          <w:color w:val="000000"/>
          <w:sz w:val="20"/>
        </w:rPr>
        <w:t>It did</w:t>
      </w:r>
      <w:r w:rsidR="00E73F7F">
        <w:rPr>
          <w:rFonts w:ascii="Verdana" w:hAnsi="Verdana"/>
          <w:color w:val="000000"/>
          <w:sz w:val="20"/>
        </w:rPr>
        <w:t>n’t</w:t>
      </w:r>
      <w:r w:rsidRPr="00E73F7F">
        <w:rPr>
          <w:rFonts w:ascii="Verdana" w:hAnsi="Verdana"/>
          <w:color w:val="000000"/>
          <w:sz w:val="20"/>
        </w:rPr>
        <w:t xml:space="preserve"> come. Instead, finally, I heard Allie scream.</w:t>
      </w:r>
    </w:p>
    <w:p w14:paraId="1595145E" w14:textId="5039B21D" w:rsidR="00183698" w:rsidRPr="00E73F7F" w:rsidRDefault="00183698" w:rsidP="00E73F7F">
      <w:pPr>
        <w:suppressAutoHyphens/>
        <w:spacing w:after="0" w:line="240" w:lineRule="auto"/>
        <w:ind w:firstLine="283"/>
        <w:jc w:val="both"/>
        <w:rPr>
          <w:rFonts w:ascii="Verdana" w:hAnsi="Verdana"/>
          <w:color w:val="000000"/>
          <w:sz w:val="20"/>
        </w:rPr>
      </w:pPr>
      <w:r w:rsidRPr="00E73F7F">
        <w:rPr>
          <w:rFonts w:ascii="Verdana" w:hAnsi="Verdana"/>
          <w:color w:val="000000"/>
          <w:sz w:val="20"/>
        </w:rPr>
        <w:t>I jumped up off that wall, and took a look at Miss Everett, but she wa</w:t>
      </w:r>
      <w:r w:rsidR="00E73F7F">
        <w:rPr>
          <w:rFonts w:ascii="Verdana" w:hAnsi="Verdana"/>
          <w:color w:val="000000"/>
          <w:sz w:val="20"/>
        </w:rPr>
        <w:t>n’t</w:t>
      </w:r>
      <w:r w:rsidRPr="00E73F7F">
        <w:rPr>
          <w:rFonts w:ascii="Verdana" w:hAnsi="Verdana"/>
          <w:color w:val="000000"/>
          <w:sz w:val="20"/>
        </w:rPr>
        <w:t xml:space="preserve"> doing a thing, she was just standing there.</w:t>
      </w:r>
    </w:p>
    <w:p w14:paraId="133B059C" w14:textId="6434C140" w:rsidR="00183698" w:rsidRPr="00E73F7F" w:rsidRDefault="00183698" w:rsidP="00E73F7F">
      <w:pPr>
        <w:suppressAutoHyphens/>
        <w:spacing w:after="0" w:line="240" w:lineRule="auto"/>
        <w:ind w:firstLine="283"/>
        <w:jc w:val="both"/>
        <w:rPr>
          <w:rFonts w:ascii="Verdana" w:hAnsi="Verdana"/>
          <w:color w:val="000000"/>
          <w:sz w:val="20"/>
        </w:rPr>
      </w:pPr>
      <w:r w:rsidRPr="00E73F7F">
        <w:rPr>
          <w:rFonts w:ascii="Verdana" w:hAnsi="Verdana"/>
          <w:color w:val="000000"/>
          <w:sz w:val="20"/>
        </w:rPr>
        <w:t>I knocked on the door.</w:t>
      </w:r>
      <w:r w:rsidR="00E73F7F">
        <w:rPr>
          <w:rFonts w:ascii="Verdana" w:hAnsi="Verdana"/>
          <w:color w:val="000000"/>
          <w:sz w:val="20"/>
        </w:rPr>
        <w:t xml:space="preserve"> “</w:t>
      </w:r>
      <w:r w:rsidRPr="00E73F7F">
        <w:rPr>
          <w:rFonts w:ascii="Verdana" w:hAnsi="Verdana"/>
          <w:color w:val="000000"/>
          <w:sz w:val="20"/>
        </w:rPr>
        <w:t>What</w:t>
      </w:r>
      <w:r w:rsidR="00E73F7F">
        <w:rPr>
          <w:rFonts w:ascii="Verdana" w:hAnsi="Verdana"/>
          <w:color w:val="000000"/>
          <w:sz w:val="20"/>
        </w:rPr>
        <w:t>’s</w:t>
      </w:r>
      <w:r w:rsidRPr="00E73F7F">
        <w:rPr>
          <w:rFonts w:ascii="Verdana" w:hAnsi="Verdana"/>
          <w:color w:val="000000"/>
          <w:sz w:val="20"/>
        </w:rPr>
        <w:t xml:space="preserve"> going on in there?</w:t>
      </w:r>
      <w:r w:rsidR="00E73F7F">
        <w:rPr>
          <w:rFonts w:ascii="Verdana" w:hAnsi="Verdana"/>
          <w:color w:val="000000"/>
          <w:sz w:val="20"/>
        </w:rPr>
        <w:t xml:space="preserve">” </w:t>
      </w:r>
      <w:r w:rsidRPr="00E73F7F">
        <w:rPr>
          <w:rFonts w:ascii="Verdana" w:hAnsi="Verdana"/>
          <w:color w:val="000000"/>
          <w:sz w:val="20"/>
        </w:rPr>
        <w:t>I called.</w:t>
      </w:r>
    </w:p>
    <w:p w14:paraId="5A52F2A2" w14:textId="77777777" w:rsidR="00183698" w:rsidRPr="00E73F7F" w:rsidRDefault="00183698" w:rsidP="00E73F7F">
      <w:pPr>
        <w:suppressAutoHyphens/>
        <w:spacing w:after="0" w:line="240" w:lineRule="auto"/>
        <w:ind w:firstLine="283"/>
        <w:jc w:val="both"/>
        <w:rPr>
          <w:rFonts w:ascii="Verdana" w:hAnsi="Verdana"/>
          <w:color w:val="000000"/>
          <w:sz w:val="20"/>
        </w:rPr>
      </w:pPr>
      <w:r w:rsidRPr="00E73F7F">
        <w:rPr>
          <w:rFonts w:ascii="Verdana" w:hAnsi="Verdana"/>
          <w:color w:val="000000"/>
          <w:sz w:val="20"/>
        </w:rPr>
        <w:t>I could hear Allie crying, and I opened the door without waiting for any by your leave.</w:t>
      </w:r>
    </w:p>
    <w:p w14:paraId="3862495F" w14:textId="4B73B93D" w:rsidR="00E73F7F" w:rsidRDefault="00183698" w:rsidP="00E73F7F">
      <w:pPr>
        <w:suppressAutoHyphens/>
        <w:spacing w:after="0" w:line="240" w:lineRule="auto"/>
        <w:ind w:firstLine="283"/>
        <w:jc w:val="both"/>
        <w:rPr>
          <w:rFonts w:ascii="Verdana" w:hAnsi="Verdana"/>
          <w:color w:val="000000"/>
          <w:sz w:val="20"/>
        </w:rPr>
      </w:pPr>
      <w:r w:rsidRPr="00E73F7F">
        <w:rPr>
          <w:rFonts w:ascii="Verdana" w:hAnsi="Verdana"/>
          <w:color w:val="000000"/>
          <w:sz w:val="20"/>
        </w:rPr>
        <w:t>Allie was sitting on the couch with her dress all rucked up, and there were bloody towels piled on the floor, and... and other things. Before I got a good look Allie wailed,</w:t>
      </w:r>
      <w:r w:rsidR="00E73F7F">
        <w:rPr>
          <w:rFonts w:ascii="Verdana" w:hAnsi="Verdana"/>
          <w:color w:val="000000"/>
          <w:sz w:val="20"/>
        </w:rPr>
        <w:t xml:space="preserve"> “</w:t>
      </w:r>
      <w:r w:rsidRPr="00E73F7F">
        <w:rPr>
          <w:rFonts w:ascii="Verdana" w:hAnsi="Verdana"/>
          <w:color w:val="000000"/>
          <w:sz w:val="20"/>
        </w:rPr>
        <w:t>The baby</w:t>
      </w:r>
      <w:r w:rsidR="00E73F7F">
        <w:rPr>
          <w:rFonts w:ascii="Verdana" w:hAnsi="Verdana"/>
          <w:color w:val="000000"/>
          <w:sz w:val="20"/>
        </w:rPr>
        <w:t>’s</w:t>
      </w:r>
      <w:r w:rsidRPr="00E73F7F">
        <w:rPr>
          <w:rFonts w:ascii="Verdana" w:hAnsi="Verdana"/>
          <w:color w:val="000000"/>
          <w:sz w:val="20"/>
        </w:rPr>
        <w:t xml:space="preserve"> dead! Bill, our baby</w:t>
      </w:r>
      <w:r w:rsidR="00E73F7F">
        <w:rPr>
          <w:rFonts w:ascii="Verdana" w:hAnsi="Verdana"/>
          <w:color w:val="000000"/>
          <w:sz w:val="20"/>
        </w:rPr>
        <w:t>’s</w:t>
      </w:r>
      <w:r w:rsidRPr="00E73F7F">
        <w:rPr>
          <w:rFonts w:ascii="Verdana" w:hAnsi="Verdana"/>
          <w:color w:val="000000"/>
          <w:sz w:val="20"/>
        </w:rPr>
        <w:t xml:space="preserve"> dead!</w:t>
      </w:r>
      <w:r w:rsidR="00E73F7F">
        <w:rPr>
          <w:rFonts w:ascii="Verdana" w:hAnsi="Verdana"/>
          <w:color w:val="000000"/>
          <w:sz w:val="20"/>
        </w:rPr>
        <w:t>”</w:t>
      </w:r>
    </w:p>
    <w:p w14:paraId="423D8049" w14:textId="6A2F58AB" w:rsidR="00E73F7F" w:rsidRDefault="00E73F7F" w:rsidP="00E73F7F">
      <w:pPr>
        <w:suppressAutoHyphens/>
        <w:spacing w:after="0" w:line="240" w:lineRule="auto"/>
        <w:ind w:firstLine="283"/>
        <w:jc w:val="both"/>
        <w:rPr>
          <w:rFonts w:ascii="Verdana" w:hAnsi="Verdana"/>
          <w:color w:val="000000"/>
          <w:sz w:val="20"/>
        </w:rPr>
      </w:pPr>
      <w:r>
        <w:rPr>
          <w:rFonts w:ascii="Verdana" w:hAnsi="Verdana"/>
          <w:color w:val="000000"/>
          <w:sz w:val="20"/>
        </w:rPr>
        <w:t>“I’m</w:t>
      </w:r>
      <w:r w:rsidR="00183698" w:rsidRPr="00E73F7F">
        <w:rPr>
          <w:rFonts w:ascii="Verdana" w:hAnsi="Verdana"/>
          <w:color w:val="000000"/>
          <w:sz w:val="20"/>
        </w:rPr>
        <w:t xml:space="preserve"> afraid so,</w:t>
      </w:r>
      <w:r>
        <w:rPr>
          <w:rFonts w:ascii="Verdana" w:hAnsi="Verdana"/>
          <w:color w:val="000000"/>
          <w:sz w:val="20"/>
        </w:rPr>
        <w:t xml:space="preserve">” </w:t>
      </w:r>
      <w:r w:rsidR="00183698" w:rsidRPr="00E73F7F">
        <w:rPr>
          <w:rFonts w:ascii="Verdana" w:hAnsi="Verdana"/>
          <w:color w:val="000000"/>
          <w:sz w:val="20"/>
        </w:rPr>
        <w:t>Doc Everett said.</w:t>
      </w:r>
      <w:r>
        <w:rPr>
          <w:rFonts w:ascii="Verdana" w:hAnsi="Verdana"/>
          <w:color w:val="000000"/>
          <w:sz w:val="20"/>
        </w:rPr>
        <w:t xml:space="preserve"> “</w:t>
      </w:r>
      <w:r w:rsidR="00183698" w:rsidRPr="00E73F7F">
        <w:rPr>
          <w:rFonts w:ascii="Verdana" w:hAnsi="Verdana"/>
          <w:color w:val="000000"/>
          <w:sz w:val="20"/>
        </w:rPr>
        <w:t>Listen, I really think we had better get your wife to the hospital; would you tell my sister to call an ambulance?</w:t>
      </w:r>
      <w:r>
        <w:rPr>
          <w:rFonts w:ascii="Verdana" w:hAnsi="Verdana"/>
          <w:color w:val="000000"/>
          <w:sz w:val="20"/>
        </w:rPr>
        <w:t>”</w:t>
      </w:r>
    </w:p>
    <w:p w14:paraId="4EEA736D" w14:textId="2DA5871F" w:rsidR="00E73F7F" w:rsidRDefault="00183698" w:rsidP="00E73F7F">
      <w:pPr>
        <w:suppressAutoHyphens/>
        <w:spacing w:after="0" w:line="240" w:lineRule="auto"/>
        <w:ind w:firstLine="283"/>
        <w:jc w:val="both"/>
        <w:rPr>
          <w:rFonts w:ascii="Verdana" w:hAnsi="Verdana"/>
          <w:color w:val="000000"/>
          <w:sz w:val="20"/>
        </w:rPr>
      </w:pPr>
      <w:r w:rsidRPr="00E73F7F">
        <w:rPr>
          <w:rFonts w:ascii="Verdana" w:hAnsi="Verdana"/>
          <w:color w:val="000000"/>
          <w:sz w:val="20"/>
        </w:rPr>
        <w:t>I sort of froze for a moment, trying to take it in, but then I turned and went back out to the foyer, and there was Miss Everett dialing the phone.</w:t>
      </w:r>
    </w:p>
    <w:p w14:paraId="290B1B24" w14:textId="665C8451" w:rsidR="00183698" w:rsidRPr="00E73F7F" w:rsidRDefault="00E73F7F" w:rsidP="00E73F7F">
      <w:pPr>
        <w:suppressAutoHyphens/>
        <w:spacing w:after="0" w:line="240" w:lineRule="auto"/>
        <w:ind w:firstLine="283"/>
        <w:jc w:val="both"/>
        <w:rPr>
          <w:rFonts w:ascii="Verdana" w:hAnsi="Verdana"/>
          <w:color w:val="000000"/>
          <w:sz w:val="20"/>
        </w:rPr>
      </w:pPr>
      <w:r>
        <w:rPr>
          <w:rFonts w:ascii="Verdana" w:hAnsi="Verdana"/>
          <w:color w:val="000000"/>
          <w:sz w:val="20"/>
        </w:rPr>
        <w:t>“</w:t>
      </w:r>
      <w:r w:rsidR="00183698" w:rsidRPr="00E73F7F">
        <w:rPr>
          <w:rFonts w:ascii="Verdana" w:hAnsi="Verdana"/>
          <w:color w:val="000000"/>
          <w:sz w:val="20"/>
        </w:rPr>
        <w:t>I heard what he said,</w:t>
      </w:r>
      <w:r>
        <w:rPr>
          <w:rFonts w:ascii="Verdana" w:hAnsi="Verdana"/>
          <w:color w:val="000000"/>
          <w:sz w:val="20"/>
        </w:rPr>
        <w:t xml:space="preserve">” </w:t>
      </w:r>
      <w:r w:rsidR="00183698" w:rsidRPr="00E73F7F">
        <w:rPr>
          <w:rFonts w:ascii="Verdana" w:hAnsi="Verdana"/>
          <w:color w:val="000000"/>
          <w:sz w:val="20"/>
        </w:rPr>
        <w:t>she told me.</w:t>
      </w:r>
    </w:p>
    <w:p w14:paraId="2A1D0C58" w14:textId="77777777" w:rsidR="00183698" w:rsidRPr="00E73F7F" w:rsidRDefault="00183698" w:rsidP="00E73F7F">
      <w:pPr>
        <w:suppressAutoHyphens/>
        <w:spacing w:after="0" w:line="240" w:lineRule="auto"/>
        <w:ind w:firstLine="283"/>
        <w:jc w:val="both"/>
        <w:rPr>
          <w:rFonts w:ascii="Verdana" w:hAnsi="Verdana"/>
          <w:color w:val="000000"/>
          <w:sz w:val="20"/>
        </w:rPr>
      </w:pPr>
      <w:r w:rsidRPr="00E73F7F">
        <w:rPr>
          <w:rFonts w:ascii="Verdana" w:hAnsi="Verdana"/>
          <w:color w:val="000000"/>
          <w:sz w:val="20"/>
        </w:rPr>
        <w:t>And then it was just waiting, and trying to comfort Allie and not to look at the poor little dead thing there on the towels, until the ambulance came. I rode in the back with Allie, and Doc Everett followed in his car.</w:t>
      </w:r>
    </w:p>
    <w:p w14:paraId="376F64C2" w14:textId="77777777" w:rsidR="00183698" w:rsidRPr="00E73F7F" w:rsidRDefault="00183698" w:rsidP="00E73F7F">
      <w:pPr>
        <w:suppressAutoHyphens/>
        <w:spacing w:after="0" w:line="240" w:lineRule="auto"/>
        <w:ind w:firstLine="283"/>
        <w:jc w:val="both"/>
        <w:rPr>
          <w:rFonts w:ascii="Verdana" w:hAnsi="Verdana"/>
          <w:color w:val="000000"/>
          <w:sz w:val="20"/>
        </w:rPr>
      </w:pPr>
      <w:r w:rsidRPr="00E73F7F">
        <w:rPr>
          <w:rFonts w:ascii="Verdana" w:hAnsi="Verdana"/>
          <w:color w:val="000000"/>
          <w:sz w:val="20"/>
        </w:rPr>
        <w:t>They kept Allie for observation, they called it, and sent her home with me the next morning.</w:t>
      </w:r>
    </w:p>
    <w:p w14:paraId="477949AE" w14:textId="3CDD2C01" w:rsidR="00183698" w:rsidRPr="00E73F7F" w:rsidRDefault="00183698" w:rsidP="00E73F7F">
      <w:pPr>
        <w:suppressAutoHyphens/>
        <w:spacing w:after="0" w:line="240" w:lineRule="auto"/>
        <w:ind w:firstLine="283"/>
        <w:jc w:val="both"/>
        <w:rPr>
          <w:rFonts w:ascii="Verdana" w:hAnsi="Verdana"/>
          <w:color w:val="000000"/>
          <w:sz w:val="20"/>
        </w:rPr>
      </w:pPr>
      <w:r w:rsidRPr="00E73F7F">
        <w:rPr>
          <w:rFonts w:ascii="Verdana" w:hAnsi="Verdana"/>
          <w:color w:val="000000"/>
          <w:sz w:val="20"/>
        </w:rPr>
        <w:t>Somewhere in there, I do</w:t>
      </w:r>
      <w:r w:rsidR="00E73F7F">
        <w:rPr>
          <w:rFonts w:ascii="Verdana" w:hAnsi="Verdana"/>
          <w:color w:val="000000"/>
          <w:sz w:val="20"/>
        </w:rPr>
        <w:t>n’t</w:t>
      </w:r>
      <w:r w:rsidRPr="00E73F7F">
        <w:rPr>
          <w:rFonts w:ascii="Verdana" w:hAnsi="Verdana"/>
          <w:color w:val="000000"/>
          <w:sz w:val="20"/>
        </w:rPr>
        <w:t xml:space="preserve"> remember when, I asked Doc Everett what had happened, and he told me that the baby had got tangled in the cord and strangled while it was being born, that it happens sometimes and there was</w:t>
      </w:r>
      <w:r w:rsidR="00E73F7F">
        <w:rPr>
          <w:rFonts w:ascii="Verdana" w:hAnsi="Verdana"/>
          <w:color w:val="000000"/>
          <w:sz w:val="20"/>
        </w:rPr>
        <w:t>n’t</w:t>
      </w:r>
      <w:r w:rsidRPr="00E73F7F">
        <w:rPr>
          <w:rFonts w:ascii="Verdana" w:hAnsi="Verdana"/>
          <w:color w:val="000000"/>
          <w:sz w:val="20"/>
        </w:rPr>
        <w:t xml:space="preserve"> anything he could do, it was too late by the time he saw what was happening.</w:t>
      </w:r>
    </w:p>
    <w:p w14:paraId="130C84EF" w14:textId="62C93259" w:rsidR="00183698" w:rsidRPr="00E73F7F" w:rsidRDefault="00183698" w:rsidP="00E73F7F">
      <w:pPr>
        <w:suppressAutoHyphens/>
        <w:spacing w:after="0" w:line="240" w:lineRule="auto"/>
        <w:ind w:firstLine="283"/>
        <w:jc w:val="both"/>
        <w:rPr>
          <w:rFonts w:ascii="Verdana" w:hAnsi="Verdana"/>
          <w:color w:val="000000"/>
          <w:sz w:val="20"/>
        </w:rPr>
      </w:pPr>
      <w:r w:rsidRPr="00E73F7F">
        <w:rPr>
          <w:rFonts w:ascii="Verdana" w:hAnsi="Verdana"/>
          <w:color w:val="000000"/>
          <w:sz w:val="20"/>
        </w:rPr>
        <w:t>It was</w:t>
      </w:r>
      <w:r w:rsidR="00E73F7F">
        <w:rPr>
          <w:rFonts w:ascii="Verdana" w:hAnsi="Verdana"/>
          <w:color w:val="000000"/>
          <w:sz w:val="20"/>
        </w:rPr>
        <w:t>n’t</w:t>
      </w:r>
      <w:r w:rsidRPr="00E73F7F">
        <w:rPr>
          <w:rFonts w:ascii="Verdana" w:hAnsi="Verdana"/>
          <w:color w:val="000000"/>
          <w:sz w:val="20"/>
        </w:rPr>
        <w:t xml:space="preserve"> until after I brought Allie home that she asked what had happened to the baby</w:t>
      </w:r>
      <w:r w:rsidR="00E73F7F">
        <w:rPr>
          <w:rFonts w:ascii="Verdana" w:hAnsi="Verdana"/>
          <w:color w:val="000000"/>
          <w:sz w:val="20"/>
        </w:rPr>
        <w:t>’s</w:t>
      </w:r>
      <w:r w:rsidRPr="00E73F7F">
        <w:rPr>
          <w:rFonts w:ascii="Verdana" w:hAnsi="Verdana"/>
          <w:color w:val="000000"/>
          <w:sz w:val="20"/>
        </w:rPr>
        <w:t xml:space="preserve"> body, and I realized I did</w:t>
      </w:r>
      <w:r w:rsidR="00E73F7F">
        <w:rPr>
          <w:rFonts w:ascii="Verdana" w:hAnsi="Verdana"/>
          <w:color w:val="000000"/>
          <w:sz w:val="20"/>
        </w:rPr>
        <w:t>n’t</w:t>
      </w:r>
      <w:r w:rsidRPr="00E73F7F">
        <w:rPr>
          <w:rFonts w:ascii="Verdana" w:hAnsi="Verdana"/>
          <w:color w:val="000000"/>
          <w:sz w:val="20"/>
        </w:rPr>
        <w:t xml:space="preserve"> know.</w:t>
      </w:r>
    </w:p>
    <w:p w14:paraId="62548DCD" w14:textId="430B6871" w:rsidR="00183698" w:rsidRPr="00E73F7F" w:rsidRDefault="00183698" w:rsidP="00E73F7F">
      <w:pPr>
        <w:suppressAutoHyphens/>
        <w:spacing w:after="0" w:line="240" w:lineRule="auto"/>
        <w:ind w:firstLine="283"/>
        <w:jc w:val="both"/>
        <w:rPr>
          <w:rFonts w:ascii="Verdana" w:hAnsi="Verdana"/>
          <w:color w:val="000000"/>
          <w:sz w:val="20"/>
        </w:rPr>
      </w:pPr>
      <w:r w:rsidRPr="00E73F7F">
        <w:rPr>
          <w:rFonts w:ascii="Verdana" w:hAnsi="Verdana"/>
          <w:color w:val="000000"/>
          <w:sz w:val="20"/>
        </w:rPr>
        <w:t>Was</w:t>
      </w:r>
      <w:r w:rsidR="00E73F7F">
        <w:rPr>
          <w:rFonts w:ascii="Verdana" w:hAnsi="Verdana"/>
          <w:color w:val="000000"/>
          <w:sz w:val="20"/>
        </w:rPr>
        <w:t>n’t</w:t>
      </w:r>
      <w:r w:rsidRPr="00E73F7F">
        <w:rPr>
          <w:rFonts w:ascii="Verdana" w:hAnsi="Verdana"/>
          <w:color w:val="000000"/>
          <w:sz w:val="20"/>
        </w:rPr>
        <w:t xml:space="preserve"> an easy question to ask anyone, neither.</w:t>
      </w:r>
    </w:p>
    <w:p w14:paraId="60D0EE87" w14:textId="0768AF2A" w:rsidR="00183698" w:rsidRPr="00E73F7F" w:rsidRDefault="00183698" w:rsidP="00E73F7F">
      <w:pPr>
        <w:suppressAutoHyphens/>
        <w:spacing w:after="0" w:line="240" w:lineRule="auto"/>
        <w:ind w:firstLine="283"/>
        <w:jc w:val="both"/>
        <w:rPr>
          <w:rFonts w:ascii="Verdana" w:hAnsi="Verdana"/>
          <w:color w:val="000000"/>
          <w:sz w:val="20"/>
        </w:rPr>
      </w:pPr>
      <w:r w:rsidRPr="00E73F7F">
        <w:rPr>
          <w:rFonts w:ascii="Verdana" w:hAnsi="Verdana"/>
          <w:color w:val="000000"/>
          <w:sz w:val="20"/>
        </w:rPr>
        <w:t>Finally, though, I called Doc Everett, and he told me he</w:t>
      </w:r>
      <w:r w:rsidR="00E73F7F">
        <w:rPr>
          <w:rFonts w:ascii="Verdana" w:hAnsi="Verdana"/>
          <w:color w:val="000000"/>
          <w:sz w:val="20"/>
        </w:rPr>
        <w:t>’d</w:t>
      </w:r>
      <w:r w:rsidRPr="00E73F7F">
        <w:rPr>
          <w:rFonts w:ascii="Verdana" w:hAnsi="Verdana"/>
          <w:color w:val="000000"/>
          <w:sz w:val="20"/>
        </w:rPr>
        <w:t xml:space="preserve"> sent the body to Tuchman</w:t>
      </w:r>
      <w:r w:rsidR="00E73F7F">
        <w:rPr>
          <w:rFonts w:ascii="Verdana" w:hAnsi="Verdana"/>
          <w:color w:val="000000"/>
          <w:sz w:val="20"/>
        </w:rPr>
        <w:t>’s</w:t>
      </w:r>
      <w:r w:rsidRPr="00E73F7F">
        <w:rPr>
          <w:rFonts w:ascii="Verdana" w:hAnsi="Verdana"/>
          <w:color w:val="000000"/>
          <w:sz w:val="20"/>
        </w:rPr>
        <w:t xml:space="preserve"> Funeral Home, seeing as that</w:t>
      </w:r>
      <w:r w:rsidR="00E73F7F">
        <w:rPr>
          <w:rFonts w:ascii="Verdana" w:hAnsi="Verdana"/>
          <w:color w:val="000000"/>
          <w:sz w:val="20"/>
        </w:rPr>
        <w:t>’s</w:t>
      </w:r>
      <w:r w:rsidRPr="00E73F7F">
        <w:rPr>
          <w:rFonts w:ascii="Verdana" w:hAnsi="Verdana"/>
          <w:color w:val="000000"/>
          <w:sz w:val="20"/>
        </w:rPr>
        <w:t xml:space="preserve"> the only one in town and he did</w:t>
      </w:r>
      <w:r w:rsidR="00E73F7F">
        <w:rPr>
          <w:rFonts w:ascii="Verdana" w:hAnsi="Verdana"/>
          <w:color w:val="000000"/>
          <w:sz w:val="20"/>
        </w:rPr>
        <w:t>n’t</w:t>
      </w:r>
      <w:r w:rsidRPr="00E73F7F">
        <w:rPr>
          <w:rFonts w:ascii="Verdana" w:hAnsi="Verdana"/>
          <w:color w:val="000000"/>
          <w:sz w:val="20"/>
        </w:rPr>
        <w:t xml:space="preserve"> figure we</w:t>
      </w:r>
      <w:r w:rsidR="00E73F7F">
        <w:rPr>
          <w:rFonts w:ascii="Verdana" w:hAnsi="Verdana"/>
          <w:color w:val="000000"/>
          <w:sz w:val="20"/>
        </w:rPr>
        <w:t>’d</w:t>
      </w:r>
      <w:r w:rsidRPr="00E73F7F">
        <w:rPr>
          <w:rFonts w:ascii="Verdana" w:hAnsi="Verdana"/>
          <w:color w:val="000000"/>
          <w:sz w:val="20"/>
        </w:rPr>
        <w:t xml:space="preserve"> be wanting to go to Lexington for it.</w:t>
      </w:r>
    </w:p>
    <w:p w14:paraId="4A5B90F3" w14:textId="4FCCA582" w:rsidR="00183698" w:rsidRPr="00E73F7F" w:rsidRDefault="00183698" w:rsidP="00E73F7F">
      <w:pPr>
        <w:suppressAutoHyphens/>
        <w:spacing w:after="0" w:line="240" w:lineRule="auto"/>
        <w:ind w:firstLine="283"/>
        <w:jc w:val="both"/>
        <w:rPr>
          <w:rFonts w:ascii="Verdana" w:hAnsi="Verdana"/>
          <w:color w:val="000000"/>
          <w:sz w:val="20"/>
        </w:rPr>
      </w:pPr>
      <w:r w:rsidRPr="00E73F7F">
        <w:rPr>
          <w:rFonts w:ascii="Verdana" w:hAnsi="Verdana"/>
          <w:color w:val="000000"/>
          <w:sz w:val="20"/>
        </w:rPr>
        <w:t>Allie wanted to see it, before she made any plans for the burying, so I called up Tuchman</w:t>
      </w:r>
      <w:r w:rsidR="00E73F7F">
        <w:rPr>
          <w:rFonts w:ascii="Verdana" w:hAnsi="Verdana"/>
          <w:color w:val="000000"/>
          <w:sz w:val="20"/>
        </w:rPr>
        <w:t>’s</w:t>
      </w:r>
      <w:r w:rsidRPr="00E73F7F">
        <w:rPr>
          <w:rFonts w:ascii="Verdana" w:hAnsi="Verdana"/>
          <w:color w:val="000000"/>
          <w:sz w:val="20"/>
        </w:rPr>
        <w:t xml:space="preserve"> and asked if that</w:t>
      </w:r>
      <w:r w:rsidR="00E73F7F">
        <w:rPr>
          <w:rFonts w:ascii="Verdana" w:hAnsi="Verdana"/>
          <w:color w:val="000000"/>
          <w:sz w:val="20"/>
        </w:rPr>
        <w:t>’d</w:t>
      </w:r>
      <w:r w:rsidRPr="00E73F7F">
        <w:rPr>
          <w:rFonts w:ascii="Verdana" w:hAnsi="Verdana"/>
          <w:color w:val="000000"/>
          <w:sz w:val="20"/>
        </w:rPr>
        <w:t xml:space="preserve"> be possible, and Henry Tuchman, on the other end of the line, sorta cleared his throat and said how it would be</w:t>
      </w:r>
      <w:r w:rsidRPr="00E73F7F">
        <w:rPr>
          <w:rStyle w:val="01Text"/>
          <w:rFonts w:ascii="Verdana" w:hAnsi="Verdana"/>
          <w:color w:val="000000"/>
          <w:sz w:val="20"/>
        </w:rPr>
        <w:t xml:space="preserve"> </w:t>
      </w:r>
      <w:r w:rsidRPr="00E73F7F">
        <w:rPr>
          <w:rStyle w:val="00Text"/>
          <w:rFonts w:ascii="Verdana" w:hAnsi="Verdana"/>
          <w:color w:val="000000"/>
          <w:sz w:val="20"/>
        </w:rPr>
        <w:t>possible</w:t>
      </w:r>
      <w:r w:rsidRPr="00E73F7F">
        <w:rPr>
          <w:rFonts w:ascii="Verdana" w:hAnsi="Verdana"/>
          <w:color w:val="000000"/>
          <w:sz w:val="20"/>
        </w:rPr>
        <w:t>, all right, but he sure would</w:t>
      </w:r>
      <w:r w:rsidR="00E73F7F">
        <w:rPr>
          <w:rFonts w:ascii="Verdana" w:hAnsi="Verdana"/>
          <w:color w:val="000000"/>
          <w:sz w:val="20"/>
        </w:rPr>
        <w:t>n’t</w:t>
      </w:r>
      <w:r w:rsidRPr="00E73F7F">
        <w:rPr>
          <w:rFonts w:ascii="Verdana" w:hAnsi="Verdana"/>
          <w:color w:val="000000"/>
          <w:sz w:val="20"/>
        </w:rPr>
        <w:t xml:space="preserve"> advise it, as the baby did</w:t>
      </w:r>
      <w:r w:rsidR="00E73F7F">
        <w:rPr>
          <w:rFonts w:ascii="Verdana" w:hAnsi="Verdana"/>
          <w:color w:val="000000"/>
          <w:sz w:val="20"/>
        </w:rPr>
        <w:t>n’t</w:t>
      </w:r>
      <w:r w:rsidRPr="00E73F7F">
        <w:rPr>
          <w:rFonts w:ascii="Verdana" w:hAnsi="Verdana"/>
          <w:color w:val="000000"/>
          <w:sz w:val="20"/>
        </w:rPr>
        <w:t xml:space="preserve"> look too good, what with being strangled.</w:t>
      </w:r>
    </w:p>
    <w:p w14:paraId="35D4A74D" w14:textId="5A619CA2" w:rsidR="00183698" w:rsidRPr="00E73F7F" w:rsidRDefault="00183698" w:rsidP="00E73F7F">
      <w:pPr>
        <w:suppressAutoHyphens/>
        <w:spacing w:after="0" w:line="240" w:lineRule="auto"/>
        <w:ind w:firstLine="283"/>
        <w:jc w:val="both"/>
        <w:rPr>
          <w:rFonts w:ascii="Verdana" w:hAnsi="Verdana"/>
          <w:color w:val="000000"/>
          <w:sz w:val="20"/>
        </w:rPr>
      </w:pPr>
      <w:r w:rsidRPr="00E73F7F">
        <w:rPr>
          <w:rFonts w:ascii="Verdana" w:hAnsi="Verdana"/>
          <w:color w:val="000000"/>
          <w:sz w:val="20"/>
        </w:rPr>
        <w:t>I</w:t>
      </w:r>
      <w:r w:rsidR="00E73F7F">
        <w:rPr>
          <w:rFonts w:ascii="Verdana" w:hAnsi="Verdana"/>
          <w:color w:val="000000"/>
          <w:sz w:val="20"/>
        </w:rPr>
        <w:t>’d</w:t>
      </w:r>
      <w:r w:rsidRPr="00E73F7F">
        <w:rPr>
          <w:rFonts w:ascii="Verdana" w:hAnsi="Verdana"/>
          <w:color w:val="000000"/>
          <w:sz w:val="20"/>
        </w:rPr>
        <w:t xml:space="preserve"> gotten a look at it back at Doc Everett</w:t>
      </w:r>
      <w:r w:rsidR="00E73F7F">
        <w:rPr>
          <w:rFonts w:ascii="Verdana" w:hAnsi="Verdana"/>
          <w:color w:val="000000"/>
          <w:sz w:val="20"/>
        </w:rPr>
        <w:t>’s</w:t>
      </w:r>
      <w:r w:rsidRPr="00E73F7F">
        <w:rPr>
          <w:rFonts w:ascii="Verdana" w:hAnsi="Verdana"/>
          <w:color w:val="000000"/>
          <w:sz w:val="20"/>
        </w:rPr>
        <w:t xml:space="preserve"> place, and I had</w:t>
      </w:r>
      <w:r w:rsidR="00E73F7F">
        <w:rPr>
          <w:rFonts w:ascii="Verdana" w:hAnsi="Verdana"/>
          <w:color w:val="000000"/>
          <w:sz w:val="20"/>
        </w:rPr>
        <w:t>n’t</w:t>
      </w:r>
      <w:r w:rsidRPr="00E73F7F">
        <w:rPr>
          <w:rFonts w:ascii="Verdana" w:hAnsi="Verdana"/>
          <w:color w:val="000000"/>
          <w:sz w:val="20"/>
        </w:rPr>
        <w:t xml:space="preserve"> thought it looked so bad as all that, but I told Allie what he</w:t>
      </w:r>
      <w:r w:rsidR="00E73F7F">
        <w:rPr>
          <w:rFonts w:ascii="Verdana" w:hAnsi="Verdana"/>
          <w:color w:val="000000"/>
          <w:sz w:val="20"/>
        </w:rPr>
        <w:t>’d</w:t>
      </w:r>
      <w:r w:rsidRPr="00E73F7F">
        <w:rPr>
          <w:rFonts w:ascii="Verdana" w:hAnsi="Verdana"/>
          <w:color w:val="000000"/>
          <w:sz w:val="20"/>
        </w:rPr>
        <w:t xml:space="preserve"> said, and she broke out crying again, and I do</w:t>
      </w:r>
      <w:r w:rsidR="00E73F7F">
        <w:rPr>
          <w:rFonts w:ascii="Verdana" w:hAnsi="Verdana"/>
          <w:color w:val="000000"/>
          <w:sz w:val="20"/>
        </w:rPr>
        <w:t>n’t</w:t>
      </w:r>
      <w:r w:rsidRPr="00E73F7F">
        <w:rPr>
          <w:rFonts w:ascii="Verdana" w:hAnsi="Verdana"/>
          <w:color w:val="000000"/>
          <w:sz w:val="20"/>
        </w:rPr>
        <w:t xml:space="preserve"> know what I told Henry but I got off the phone and tried to comfort her, which did</w:t>
      </w:r>
      <w:r w:rsidR="00E73F7F">
        <w:rPr>
          <w:rFonts w:ascii="Verdana" w:hAnsi="Verdana"/>
          <w:color w:val="000000"/>
          <w:sz w:val="20"/>
        </w:rPr>
        <w:t>n’t</w:t>
      </w:r>
      <w:r w:rsidRPr="00E73F7F">
        <w:rPr>
          <w:rFonts w:ascii="Verdana" w:hAnsi="Verdana"/>
          <w:color w:val="000000"/>
          <w:sz w:val="20"/>
        </w:rPr>
        <w:t xml:space="preserve"> do either of us a damn bit of good.</w:t>
      </w:r>
    </w:p>
    <w:p w14:paraId="3A22F377" w14:textId="7AAF981B" w:rsidR="00183698" w:rsidRPr="00E73F7F" w:rsidRDefault="00183698" w:rsidP="00E73F7F">
      <w:pPr>
        <w:suppressAutoHyphens/>
        <w:spacing w:after="0" w:line="240" w:lineRule="auto"/>
        <w:ind w:firstLine="283"/>
        <w:jc w:val="both"/>
        <w:rPr>
          <w:rFonts w:ascii="Verdana" w:hAnsi="Verdana"/>
          <w:color w:val="000000"/>
          <w:sz w:val="20"/>
        </w:rPr>
      </w:pPr>
      <w:r w:rsidRPr="00E73F7F">
        <w:rPr>
          <w:rFonts w:ascii="Verdana" w:hAnsi="Verdana"/>
          <w:color w:val="000000"/>
          <w:sz w:val="20"/>
        </w:rPr>
        <w:t>That afternoon Henry called back, and asked if we</w:t>
      </w:r>
      <w:r w:rsidR="00E73F7F">
        <w:rPr>
          <w:rFonts w:ascii="Verdana" w:hAnsi="Verdana"/>
          <w:color w:val="000000"/>
          <w:sz w:val="20"/>
        </w:rPr>
        <w:t>’d</w:t>
      </w:r>
      <w:r w:rsidRPr="00E73F7F">
        <w:rPr>
          <w:rFonts w:ascii="Verdana" w:hAnsi="Verdana"/>
          <w:color w:val="000000"/>
          <w:sz w:val="20"/>
        </w:rPr>
        <w:t xml:space="preserve"> want to make the funeral arrangements or whether he should just take care of it, as he figured we were pretty broke up. Allie overheard, and she said we</w:t>
      </w:r>
      <w:r w:rsidR="00E73F7F">
        <w:rPr>
          <w:rFonts w:ascii="Verdana" w:hAnsi="Verdana"/>
          <w:color w:val="000000"/>
          <w:sz w:val="20"/>
        </w:rPr>
        <w:t>’d</w:t>
      </w:r>
      <w:r w:rsidRPr="00E73F7F">
        <w:rPr>
          <w:rFonts w:ascii="Verdana" w:hAnsi="Verdana"/>
          <w:color w:val="000000"/>
          <w:sz w:val="20"/>
        </w:rPr>
        <w:t xml:space="preserve"> be right there to look at the baby and make the plans.</w:t>
      </w:r>
    </w:p>
    <w:p w14:paraId="69E2E270" w14:textId="428D86F8" w:rsidR="00183698" w:rsidRPr="00E73F7F" w:rsidRDefault="00183698" w:rsidP="00E73F7F">
      <w:pPr>
        <w:suppressAutoHyphens/>
        <w:spacing w:after="0" w:line="240" w:lineRule="auto"/>
        <w:ind w:firstLine="283"/>
        <w:jc w:val="both"/>
        <w:rPr>
          <w:rFonts w:ascii="Verdana" w:hAnsi="Verdana"/>
          <w:color w:val="000000"/>
          <w:sz w:val="20"/>
        </w:rPr>
      </w:pPr>
      <w:r w:rsidRPr="00E73F7F">
        <w:rPr>
          <w:rFonts w:ascii="Verdana" w:hAnsi="Verdana"/>
          <w:color w:val="000000"/>
          <w:sz w:val="20"/>
        </w:rPr>
        <w:t>That did</w:t>
      </w:r>
      <w:r w:rsidR="00E73F7F">
        <w:rPr>
          <w:rFonts w:ascii="Verdana" w:hAnsi="Verdana"/>
          <w:color w:val="000000"/>
          <w:sz w:val="20"/>
        </w:rPr>
        <w:t>n’t</w:t>
      </w:r>
      <w:r w:rsidRPr="00E73F7F">
        <w:rPr>
          <w:rFonts w:ascii="Verdana" w:hAnsi="Verdana"/>
          <w:color w:val="000000"/>
          <w:sz w:val="20"/>
        </w:rPr>
        <w:t xml:space="preserve"> sound good to me, but she wa</w:t>
      </w:r>
      <w:r w:rsidR="00E73F7F">
        <w:rPr>
          <w:rFonts w:ascii="Verdana" w:hAnsi="Verdana"/>
          <w:color w:val="000000"/>
          <w:sz w:val="20"/>
        </w:rPr>
        <w:t>n’t</w:t>
      </w:r>
      <w:r w:rsidRPr="00E73F7F">
        <w:rPr>
          <w:rFonts w:ascii="Verdana" w:hAnsi="Verdana"/>
          <w:color w:val="000000"/>
          <w:sz w:val="20"/>
        </w:rPr>
        <w:t xml:space="preserve"> taking any argument on it, so off we went.</w:t>
      </w:r>
    </w:p>
    <w:p w14:paraId="4015C418" w14:textId="1F6414CD" w:rsidR="00183698" w:rsidRPr="00E73F7F" w:rsidRDefault="00183698" w:rsidP="00E73F7F">
      <w:pPr>
        <w:suppressAutoHyphens/>
        <w:spacing w:after="0" w:line="240" w:lineRule="auto"/>
        <w:ind w:firstLine="283"/>
        <w:jc w:val="both"/>
        <w:rPr>
          <w:rFonts w:ascii="Verdana" w:hAnsi="Verdana"/>
          <w:color w:val="000000"/>
          <w:sz w:val="20"/>
        </w:rPr>
      </w:pPr>
      <w:r w:rsidRPr="00E73F7F">
        <w:rPr>
          <w:rFonts w:ascii="Verdana" w:hAnsi="Verdana"/>
          <w:color w:val="000000"/>
          <w:sz w:val="20"/>
        </w:rPr>
        <w:t>At the funeral home, there was Henry Tuchman with his mournin</w:t>
      </w:r>
      <w:r w:rsidR="00E73F7F">
        <w:rPr>
          <w:rFonts w:ascii="Verdana" w:hAnsi="Verdana"/>
          <w:color w:val="000000"/>
          <w:sz w:val="20"/>
        </w:rPr>
        <w:t>’</w:t>
      </w:r>
      <w:r w:rsidRPr="00E73F7F">
        <w:rPr>
          <w:rFonts w:ascii="Verdana" w:hAnsi="Verdana"/>
          <w:color w:val="000000"/>
          <w:sz w:val="20"/>
        </w:rPr>
        <w:t xml:space="preserve"> face on, which made him look more like a pompous asshole of a salesman than like anything decent, and he showed us to a room where this little coffin was set up on a table that Henry called a bier, and there were a few flowers around it.</w:t>
      </w:r>
    </w:p>
    <w:p w14:paraId="3B7C7F6D" w14:textId="23507C1B" w:rsidR="00E73F7F" w:rsidRDefault="00183698" w:rsidP="00E73F7F">
      <w:pPr>
        <w:suppressAutoHyphens/>
        <w:spacing w:after="0" w:line="240" w:lineRule="auto"/>
        <w:ind w:firstLine="283"/>
        <w:jc w:val="both"/>
        <w:rPr>
          <w:rFonts w:ascii="Verdana" w:hAnsi="Verdana"/>
          <w:color w:val="000000"/>
          <w:sz w:val="20"/>
        </w:rPr>
      </w:pPr>
      <w:r w:rsidRPr="00E73F7F">
        <w:rPr>
          <w:rFonts w:ascii="Verdana" w:hAnsi="Verdana"/>
          <w:color w:val="000000"/>
          <w:sz w:val="20"/>
        </w:rPr>
        <w:t>I asked Henry,</w:t>
      </w:r>
      <w:r w:rsidR="00E73F7F">
        <w:rPr>
          <w:rFonts w:ascii="Verdana" w:hAnsi="Verdana"/>
          <w:color w:val="000000"/>
          <w:sz w:val="20"/>
        </w:rPr>
        <w:t xml:space="preserve"> “</w:t>
      </w:r>
      <w:r w:rsidRPr="00E73F7F">
        <w:rPr>
          <w:rFonts w:ascii="Verdana" w:hAnsi="Verdana"/>
          <w:color w:val="000000"/>
          <w:sz w:val="20"/>
        </w:rPr>
        <w:t>Who picked it?</w:t>
      </w:r>
      <w:r w:rsidR="00E73F7F">
        <w:rPr>
          <w:rFonts w:ascii="Verdana" w:hAnsi="Verdana"/>
          <w:color w:val="000000"/>
          <w:sz w:val="20"/>
        </w:rPr>
        <w:t>” ’</w:t>
      </w:r>
      <w:r w:rsidRPr="00E73F7F">
        <w:rPr>
          <w:rFonts w:ascii="Verdana" w:hAnsi="Verdana"/>
          <w:color w:val="000000"/>
          <w:sz w:val="20"/>
        </w:rPr>
        <w:t>Cause I</w:t>
      </w:r>
      <w:r w:rsidR="00E73F7F">
        <w:rPr>
          <w:rFonts w:ascii="Verdana" w:hAnsi="Verdana"/>
          <w:color w:val="000000"/>
          <w:sz w:val="20"/>
        </w:rPr>
        <w:t>’d</w:t>
      </w:r>
      <w:r w:rsidRPr="00E73F7F">
        <w:rPr>
          <w:rFonts w:ascii="Verdana" w:hAnsi="Verdana"/>
          <w:color w:val="000000"/>
          <w:sz w:val="20"/>
        </w:rPr>
        <w:t xml:space="preserve"> always heard that funeral homes are practically like auto showrooms, with a dozen different models of coffins and all that shit.</w:t>
      </w:r>
    </w:p>
    <w:p w14:paraId="6478FD9C" w14:textId="55B9F1D5" w:rsidR="00E73F7F" w:rsidRDefault="00E73F7F" w:rsidP="00E73F7F">
      <w:pPr>
        <w:suppressAutoHyphens/>
        <w:spacing w:after="0" w:line="240" w:lineRule="auto"/>
        <w:ind w:firstLine="283"/>
        <w:jc w:val="both"/>
        <w:rPr>
          <w:rFonts w:ascii="Verdana" w:hAnsi="Verdana"/>
          <w:color w:val="000000"/>
          <w:sz w:val="20"/>
        </w:rPr>
      </w:pPr>
      <w:r>
        <w:rPr>
          <w:rFonts w:ascii="Verdana" w:hAnsi="Verdana"/>
          <w:color w:val="000000"/>
          <w:sz w:val="20"/>
        </w:rPr>
        <w:t>“</w:t>
      </w:r>
      <w:r w:rsidR="00183698" w:rsidRPr="00E73F7F">
        <w:rPr>
          <w:rFonts w:ascii="Verdana" w:hAnsi="Verdana"/>
          <w:color w:val="000000"/>
          <w:sz w:val="20"/>
        </w:rPr>
        <w:t>Doc Everett chose it; he</w:t>
      </w:r>
      <w:r>
        <w:rPr>
          <w:rFonts w:ascii="Verdana" w:hAnsi="Verdana"/>
          <w:color w:val="000000"/>
          <w:sz w:val="20"/>
        </w:rPr>
        <w:t>’s</w:t>
      </w:r>
      <w:r w:rsidR="00183698" w:rsidRPr="00E73F7F">
        <w:rPr>
          <w:rFonts w:ascii="Verdana" w:hAnsi="Verdana"/>
          <w:color w:val="000000"/>
          <w:sz w:val="20"/>
        </w:rPr>
        <w:t xml:space="preserve"> volunteered to cover some of the costs for you, seein</w:t>
      </w:r>
      <w:r>
        <w:rPr>
          <w:rFonts w:ascii="Verdana" w:hAnsi="Verdana"/>
          <w:color w:val="000000"/>
          <w:sz w:val="20"/>
        </w:rPr>
        <w:t>’</w:t>
      </w:r>
      <w:r w:rsidR="00183698" w:rsidRPr="00E73F7F">
        <w:rPr>
          <w:rFonts w:ascii="Verdana" w:hAnsi="Verdana"/>
          <w:color w:val="000000"/>
          <w:sz w:val="20"/>
        </w:rPr>
        <w:t xml:space="preserve"> as he knows the two of you ha</w:t>
      </w:r>
      <w:r>
        <w:rPr>
          <w:rFonts w:ascii="Verdana" w:hAnsi="Verdana"/>
          <w:color w:val="000000"/>
          <w:sz w:val="20"/>
        </w:rPr>
        <w:t>n’t</w:t>
      </w:r>
      <w:r w:rsidR="00183698" w:rsidRPr="00E73F7F">
        <w:rPr>
          <w:rFonts w:ascii="Verdana" w:hAnsi="Verdana"/>
          <w:color w:val="000000"/>
          <w:sz w:val="20"/>
        </w:rPr>
        <w:t xml:space="preserve"> got all that much set aside.</w:t>
      </w:r>
      <w:r>
        <w:rPr>
          <w:rFonts w:ascii="Verdana" w:hAnsi="Verdana"/>
          <w:color w:val="000000"/>
          <w:sz w:val="20"/>
        </w:rPr>
        <w:t>”</w:t>
      </w:r>
    </w:p>
    <w:p w14:paraId="53144E96" w14:textId="1E5951D0" w:rsidR="00E73F7F" w:rsidRDefault="00183698" w:rsidP="00E73F7F">
      <w:pPr>
        <w:suppressAutoHyphens/>
        <w:spacing w:after="0" w:line="240" w:lineRule="auto"/>
        <w:ind w:firstLine="283"/>
        <w:jc w:val="both"/>
        <w:rPr>
          <w:rFonts w:ascii="Verdana" w:hAnsi="Verdana"/>
          <w:color w:val="000000"/>
          <w:sz w:val="20"/>
        </w:rPr>
      </w:pPr>
      <w:r w:rsidRPr="00E73F7F">
        <w:rPr>
          <w:rFonts w:ascii="Verdana" w:hAnsi="Verdana"/>
          <w:color w:val="000000"/>
          <w:sz w:val="20"/>
        </w:rPr>
        <w:t>Now, I knew I ought to be grateful at that, but I wa</w:t>
      </w:r>
      <w:r w:rsidR="00E73F7F">
        <w:rPr>
          <w:rFonts w:ascii="Verdana" w:hAnsi="Verdana"/>
          <w:color w:val="000000"/>
          <w:sz w:val="20"/>
        </w:rPr>
        <w:t>n’t</w:t>
      </w:r>
      <w:r w:rsidRPr="00E73F7F">
        <w:rPr>
          <w:rFonts w:ascii="Verdana" w:hAnsi="Verdana"/>
          <w:color w:val="000000"/>
          <w:sz w:val="20"/>
        </w:rPr>
        <w:t>, as it seemed damn pushy to have put up that money and picked out that box without asking us first. I was trying to think of something to say about it that would</w:t>
      </w:r>
      <w:r w:rsidR="00E73F7F">
        <w:rPr>
          <w:rFonts w:ascii="Verdana" w:hAnsi="Verdana"/>
          <w:color w:val="000000"/>
          <w:sz w:val="20"/>
        </w:rPr>
        <w:t>n’t</w:t>
      </w:r>
      <w:r w:rsidRPr="00E73F7F">
        <w:rPr>
          <w:rFonts w:ascii="Verdana" w:hAnsi="Verdana"/>
          <w:color w:val="000000"/>
          <w:sz w:val="20"/>
        </w:rPr>
        <w:t xml:space="preserve"> sound too bad when Allie said,</w:t>
      </w:r>
      <w:r w:rsidR="00E73F7F">
        <w:rPr>
          <w:rFonts w:ascii="Verdana" w:hAnsi="Verdana"/>
          <w:color w:val="000000"/>
          <w:sz w:val="20"/>
        </w:rPr>
        <w:t xml:space="preserve"> “</w:t>
      </w:r>
      <w:r w:rsidRPr="00E73F7F">
        <w:rPr>
          <w:rFonts w:ascii="Verdana" w:hAnsi="Verdana"/>
          <w:color w:val="000000"/>
          <w:sz w:val="20"/>
        </w:rPr>
        <w:t>Open it.</w:t>
      </w:r>
      <w:r w:rsidR="00E73F7F">
        <w:rPr>
          <w:rFonts w:ascii="Verdana" w:hAnsi="Verdana"/>
          <w:color w:val="000000"/>
          <w:sz w:val="20"/>
        </w:rPr>
        <w:t>”</w:t>
      </w:r>
    </w:p>
    <w:p w14:paraId="1FEE508E" w14:textId="77777777" w:rsidR="00E73F7F" w:rsidRDefault="00183698" w:rsidP="00E73F7F">
      <w:pPr>
        <w:suppressAutoHyphens/>
        <w:spacing w:after="0" w:line="240" w:lineRule="auto"/>
        <w:ind w:firstLine="283"/>
        <w:jc w:val="both"/>
        <w:rPr>
          <w:rFonts w:ascii="Verdana" w:hAnsi="Verdana"/>
          <w:color w:val="000000"/>
          <w:sz w:val="20"/>
        </w:rPr>
      </w:pPr>
      <w:r w:rsidRPr="00E73F7F">
        <w:rPr>
          <w:rFonts w:ascii="Verdana" w:hAnsi="Verdana"/>
          <w:color w:val="000000"/>
          <w:sz w:val="20"/>
        </w:rPr>
        <w:lastRenderedPageBreak/>
        <w:t>Henry blinked at us and said, like some goddamn Englishman on TV,</w:t>
      </w:r>
      <w:r w:rsidR="00E73F7F">
        <w:rPr>
          <w:rFonts w:ascii="Verdana" w:hAnsi="Verdana"/>
          <w:color w:val="000000"/>
          <w:sz w:val="20"/>
        </w:rPr>
        <w:t xml:space="preserve"> “</w:t>
      </w:r>
      <w:r w:rsidRPr="00E73F7F">
        <w:rPr>
          <w:rFonts w:ascii="Verdana" w:hAnsi="Verdana"/>
          <w:color w:val="000000"/>
          <w:sz w:val="20"/>
        </w:rPr>
        <w:t>I beg your pardon?</w:t>
      </w:r>
      <w:r w:rsidR="00E73F7F">
        <w:rPr>
          <w:rFonts w:ascii="Verdana" w:hAnsi="Verdana"/>
          <w:color w:val="000000"/>
          <w:sz w:val="20"/>
        </w:rPr>
        <w:t>”</w:t>
      </w:r>
    </w:p>
    <w:p w14:paraId="34C4F743" w14:textId="77777777" w:rsidR="00E73F7F" w:rsidRDefault="00E73F7F" w:rsidP="00E73F7F">
      <w:pPr>
        <w:suppressAutoHyphens/>
        <w:spacing w:after="0" w:line="240" w:lineRule="auto"/>
        <w:ind w:firstLine="283"/>
        <w:jc w:val="both"/>
        <w:rPr>
          <w:rFonts w:ascii="Verdana" w:hAnsi="Verdana"/>
          <w:color w:val="000000"/>
          <w:sz w:val="20"/>
        </w:rPr>
      </w:pPr>
      <w:r>
        <w:rPr>
          <w:rFonts w:ascii="Verdana" w:hAnsi="Verdana"/>
          <w:color w:val="000000"/>
          <w:sz w:val="20"/>
        </w:rPr>
        <w:t>“</w:t>
      </w:r>
      <w:r w:rsidR="00183698" w:rsidRPr="00E73F7F">
        <w:rPr>
          <w:rFonts w:ascii="Verdana" w:hAnsi="Verdana"/>
          <w:color w:val="000000"/>
          <w:sz w:val="20"/>
        </w:rPr>
        <w:t>Open the box, Henry,</w:t>
      </w:r>
      <w:r>
        <w:rPr>
          <w:rFonts w:ascii="Verdana" w:hAnsi="Verdana"/>
          <w:color w:val="000000"/>
          <w:sz w:val="20"/>
        </w:rPr>
        <w:t xml:space="preserve">” </w:t>
      </w:r>
      <w:r w:rsidR="00183698" w:rsidRPr="00E73F7F">
        <w:rPr>
          <w:rFonts w:ascii="Verdana" w:hAnsi="Verdana"/>
          <w:color w:val="000000"/>
          <w:sz w:val="20"/>
        </w:rPr>
        <w:t>I said.</w:t>
      </w:r>
      <w:r>
        <w:rPr>
          <w:rFonts w:ascii="Verdana" w:hAnsi="Verdana"/>
          <w:color w:val="000000"/>
          <w:sz w:val="20"/>
        </w:rPr>
        <w:t xml:space="preserve"> “</w:t>
      </w:r>
      <w:r w:rsidR="00183698" w:rsidRPr="00E73F7F">
        <w:rPr>
          <w:rFonts w:ascii="Verdana" w:hAnsi="Verdana"/>
          <w:color w:val="000000"/>
          <w:sz w:val="20"/>
        </w:rPr>
        <w:t>We want to see our baby.</w:t>
      </w:r>
      <w:r>
        <w:rPr>
          <w:rFonts w:ascii="Verdana" w:hAnsi="Verdana"/>
          <w:color w:val="000000"/>
          <w:sz w:val="20"/>
        </w:rPr>
        <w:t>”</w:t>
      </w:r>
    </w:p>
    <w:p w14:paraId="38D0FAB8" w14:textId="3187477C" w:rsidR="00E73F7F" w:rsidRDefault="00183698" w:rsidP="00E73F7F">
      <w:pPr>
        <w:suppressAutoHyphens/>
        <w:spacing w:after="0" w:line="240" w:lineRule="auto"/>
        <w:ind w:firstLine="283"/>
        <w:jc w:val="both"/>
        <w:rPr>
          <w:rFonts w:ascii="Verdana" w:hAnsi="Verdana"/>
          <w:color w:val="000000"/>
          <w:sz w:val="20"/>
        </w:rPr>
      </w:pPr>
      <w:r w:rsidRPr="00E73F7F">
        <w:rPr>
          <w:rFonts w:ascii="Verdana" w:hAnsi="Verdana"/>
          <w:color w:val="000000"/>
          <w:sz w:val="20"/>
        </w:rPr>
        <w:t>Henry got all upset at that.</w:t>
      </w:r>
      <w:r w:rsidR="00E73F7F">
        <w:rPr>
          <w:rFonts w:ascii="Verdana" w:hAnsi="Verdana"/>
          <w:color w:val="000000"/>
          <w:sz w:val="20"/>
        </w:rPr>
        <w:t xml:space="preserve"> “</w:t>
      </w:r>
      <w:r w:rsidRPr="00E73F7F">
        <w:rPr>
          <w:rFonts w:ascii="Verdana" w:hAnsi="Verdana"/>
          <w:color w:val="000000"/>
          <w:sz w:val="20"/>
        </w:rPr>
        <w:t>You really do</w:t>
      </w:r>
      <w:r w:rsidR="00E73F7F">
        <w:rPr>
          <w:rFonts w:ascii="Verdana" w:hAnsi="Verdana"/>
          <w:color w:val="000000"/>
          <w:sz w:val="20"/>
        </w:rPr>
        <w:t>n’t</w:t>
      </w:r>
      <w:r w:rsidRPr="00E73F7F">
        <w:rPr>
          <w:rFonts w:ascii="Verdana" w:hAnsi="Verdana"/>
          <w:color w:val="000000"/>
          <w:sz w:val="20"/>
        </w:rPr>
        <w:t xml:space="preserve"> want to, Bill,</w:t>
      </w:r>
      <w:r w:rsidR="00E73F7F">
        <w:rPr>
          <w:rFonts w:ascii="Verdana" w:hAnsi="Verdana"/>
          <w:color w:val="000000"/>
          <w:sz w:val="20"/>
        </w:rPr>
        <w:t xml:space="preserve">” </w:t>
      </w:r>
      <w:r w:rsidRPr="00E73F7F">
        <w:rPr>
          <w:rFonts w:ascii="Verdana" w:hAnsi="Verdana"/>
          <w:color w:val="000000"/>
          <w:sz w:val="20"/>
        </w:rPr>
        <w:t>he said.</w:t>
      </w:r>
    </w:p>
    <w:p w14:paraId="782111B1" w14:textId="5C72A0EB" w:rsidR="00E73F7F" w:rsidRDefault="00E73F7F" w:rsidP="00E73F7F">
      <w:pPr>
        <w:suppressAutoHyphens/>
        <w:spacing w:after="0" w:line="240" w:lineRule="auto"/>
        <w:ind w:firstLine="283"/>
        <w:jc w:val="both"/>
        <w:rPr>
          <w:rFonts w:ascii="Verdana" w:hAnsi="Verdana"/>
          <w:color w:val="000000"/>
          <w:sz w:val="20"/>
        </w:rPr>
      </w:pPr>
      <w:r>
        <w:rPr>
          <w:rFonts w:ascii="Verdana" w:hAnsi="Verdana"/>
          <w:color w:val="000000"/>
          <w:sz w:val="20"/>
        </w:rPr>
        <w:t>“</w:t>
      </w:r>
      <w:r w:rsidR="00183698" w:rsidRPr="00E73F7F">
        <w:rPr>
          <w:rFonts w:ascii="Verdana" w:hAnsi="Verdana"/>
          <w:color w:val="000000"/>
          <w:sz w:val="20"/>
        </w:rPr>
        <w:t>The hell we do</w:t>
      </w:r>
      <w:r>
        <w:rPr>
          <w:rFonts w:ascii="Verdana" w:hAnsi="Verdana"/>
          <w:color w:val="000000"/>
          <w:sz w:val="20"/>
        </w:rPr>
        <w:t>n’t</w:t>
      </w:r>
      <w:r w:rsidR="00183698" w:rsidRPr="00E73F7F">
        <w:rPr>
          <w:rFonts w:ascii="Verdana" w:hAnsi="Verdana"/>
          <w:color w:val="000000"/>
          <w:sz w:val="20"/>
        </w:rPr>
        <w:t>.</w:t>
      </w:r>
      <w:r>
        <w:rPr>
          <w:rFonts w:ascii="Verdana" w:hAnsi="Verdana"/>
          <w:color w:val="000000"/>
          <w:sz w:val="20"/>
        </w:rPr>
        <w:t>”</w:t>
      </w:r>
    </w:p>
    <w:p w14:paraId="353BB626" w14:textId="034E9119" w:rsidR="00E73F7F" w:rsidRDefault="00E73F7F" w:rsidP="00E73F7F">
      <w:pPr>
        <w:suppressAutoHyphens/>
        <w:spacing w:after="0" w:line="240" w:lineRule="auto"/>
        <w:ind w:firstLine="283"/>
        <w:jc w:val="both"/>
        <w:rPr>
          <w:rFonts w:ascii="Verdana" w:hAnsi="Verdana"/>
          <w:color w:val="000000"/>
          <w:sz w:val="20"/>
        </w:rPr>
      </w:pPr>
      <w:r>
        <w:rPr>
          <w:rFonts w:ascii="Verdana" w:hAnsi="Verdana"/>
          <w:color w:val="000000"/>
          <w:sz w:val="20"/>
        </w:rPr>
        <w:t>“</w:t>
      </w:r>
      <w:r w:rsidR="00183698" w:rsidRPr="00E73F7F">
        <w:rPr>
          <w:rFonts w:ascii="Verdana" w:hAnsi="Verdana"/>
          <w:color w:val="000000"/>
          <w:sz w:val="20"/>
        </w:rPr>
        <w:t>The coffin has been sealed,</w:t>
      </w:r>
      <w:r>
        <w:rPr>
          <w:rFonts w:ascii="Verdana" w:hAnsi="Verdana"/>
          <w:color w:val="000000"/>
          <w:sz w:val="20"/>
        </w:rPr>
        <w:t xml:space="preserve">” </w:t>
      </w:r>
      <w:r w:rsidR="00183698" w:rsidRPr="00E73F7F">
        <w:rPr>
          <w:rFonts w:ascii="Verdana" w:hAnsi="Verdana"/>
          <w:color w:val="000000"/>
          <w:sz w:val="20"/>
        </w:rPr>
        <w:t>he said.</w:t>
      </w:r>
    </w:p>
    <w:p w14:paraId="41F17862" w14:textId="3713750E" w:rsidR="00E73F7F" w:rsidRDefault="00E73F7F" w:rsidP="00E73F7F">
      <w:pPr>
        <w:suppressAutoHyphens/>
        <w:spacing w:after="0" w:line="240" w:lineRule="auto"/>
        <w:ind w:firstLine="283"/>
        <w:jc w:val="both"/>
        <w:rPr>
          <w:rFonts w:ascii="Verdana" w:hAnsi="Verdana"/>
          <w:color w:val="000000"/>
          <w:sz w:val="20"/>
        </w:rPr>
      </w:pPr>
      <w:r>
        <w:rPr>
          <w:rFonts w:ascii="Verdana" w:hAnsi="Verdana"/>
          <w:color w:val="000000"/>
          <w:sz w:val="20"/>
        </w:rPr>
        <w:t>“</w:t>
      </w:r>
      <w:r w:rsidR="00183698" w:rsidRPr="00E73F7F">
        <w:rPr>
          <w:rFonts w:ascii="Verdana" w:hAnsi="Verdana"/>
          <w:color w:val="000000"/>
          <w:sz w:val="20"/>
        </w:rPr>
        <w:t>That</w:t>
      </w:r>
      <w:r>
        <w:rPr>
          <w:rFonts w:ascii="Verdana" w:hAnsi="Verdana"/>
          <w:color w:val="000000"/>
          <w:sz w:val="20"/>
        </w:rPr>
        <w:t>’s</w:t>
      </w:r>
      <w:r w:rsidR="00183698" w:rsidRPr="00E73F7F">
        <w:rPr>
          <w:rFonts w:ascii="Verdana" w:hAnsi="Verdana"/>
          <w:color w:val="000000"/>
          <w:sz w:val="20"/>
        </w:rPr>
        <w:t xml:space="preserve"> bullshit. Unseal it.</w:t>
      </w:r>
      <w:r>
        <w:rPr>
          <w:rFonts w:ascii="Verdana" w:hAnsi="Verdana"/>
          <w:color w:val="000000"/>
          <w:sz w:val="20"/>
        </w:rPr>
        <w:t>”</w:t>
      </w:r>
    </w:p>
    <w:p w14:paraId="1CA6F49E" w14:textId="0AA2E5C5" w:rsidR="00E73F7F" w:rsidRDefault="00E73F7F" w:rsidP="00E73F7F">
      <w:pPr>
        <w:suppressAutoHyphens/>
        <w:spacing w:after="0" w:line="240" w:lineRule="auto"/>
        <w:ind w:firstLine="283"/>
        <w:jc w:val="both"/>
        <w:rPr>
          <w:rFonts w:ascii="Verdana" w:hAnsi="Verdana"/>
          <w:color w:val="000000"/>
          <w:sz w:val="20"/>
        </w:rPr>
      </w:pPr>
      <w:r>
        <w:rPr>
          <w:rFonts w:ascii="Verdana" w:hAnsi="Verdana"/>
          <w:color w:val="000000"/>
          <w:sz w:val="20"/>
        </w:rPr>
        <w:t>“</w:t>
      </w:r>
      <w:r w:rsidR="00183698" w:rsidRPr="00E73F7F">
        <w:rPr>
          <w:rFonts w:ascii="Verdana" w:hAnsi="Verdana"/>
          <w:color w:val="000000"/>
          <w:sz w:val="20"/>
        </w:rPr>
        <w:t>I ca</w:t>
      </w:r>
      <w:r>
        <w:rPr>
          <w:rFonts w:ascii="Verdana" w:hAnsi="Verdana"/>
          <w:color w:val="000000"/>
          <w:sz w:val="20"/>
        </w:rPr>
        <w:t>n’t</w:t>
      </w:r>
      <w:r w:rsidR="00183698" w:rsidRPr="00E73F7F">
        <w:rPr>
          <w:rFonts w:ascii="Verdana" w:hAnsi="Verdana"/>
          <w:color w:val="000000"/>
          <w:sz w:val="20"/>
        </w:rPr>
        <w:t>.</w:t>
      </w:r>
      <w:r>
        <w:rPr>
          <w:rFonts w:ascii="Verdana" w:hAnsi="Verdana"/>
          <w:color w:val="000000"/>
          <w:sz w:val="20"/>
        </w:rPr>
        <w:t>”</w:t>
      </w:r>
    </w:p>
    <w:p w14:paraId="04BA51A4" w14:textId="151540B9" w:rsidR="00E73F7F" w:rsidRDefault="00183698" w:rsidP="00E73F7F">
      <w:pPr>
        <w:suppressAutoHyphens/>
        <w:spacing w:after="0" w:line="240" w:lineRule="auto"/>
        <w:ind w:firstLine="283"/>
        <w:jc w:val="both"/>
        <w:rPr>
          <w:rFonts w:ascii="Verdana" w:hAnsi="Verdana"/>
          <w:color w:val="000000"/>
          <w:sz w:val="20"/>
        </w:rPr>
      </w:pPr>
      <w:r w:rsidRPr="00E73F7F">
        <w:rPr>
          <w:rFonts w:ascii="Verdana" w:hAnsi="Verdana"/>
          <w:color w:val="000000"/>
          <w:sz w:val="20"/>
        </w:rPr>
        <w:t>I was beginning to lose my temper. I</w:t>
      </w:r>
      <w:r w:rsidR="00E73F7F">
        <w:rPr>
          <w:rFonts w:ascii="Verdana" w:hAnsi="Verdana"/>
          <w:color w:val="000000"/>
          <w:sz w:val="20"/>
        </w:rPr>
        <w:t>’d</w:t>
      </w:r>
      <w:r w:rsidRPr="00E73F7F">
        <w:rPr>
          <w:rFonts w:ascii="Verdana" w:hAnsi="Verdana"/>
          <w:color w:val="000000"/>
          <w:sz w:val="20"/>
        </w:rPr>
        <w:t xml:space="preserve"> been standing around feeling helpless while other people did everything, at the doc</w:t>
      </w:r>
      <w:r w:rsidR="00E73F7F">
        <w:rPr>
          <w:rFonts w:ascii="Verdana" w:hAnsi="Verdana"/>
          <w:color w:val="000000"/>
          <w:sz w:val="20"/>
        </w:rPr>
        <w:t>’s</w:t>
      </w:r>
      <w:r w:rsidRPr="00E73F7F">
        <w:rPr>
          <w:rFonts w:ascii="Verdana" w:hAnsi="Verdana"/>
          <w:color w:val="000000"/>
          <w:sz w:val="20"/>
        </w:rPr>
        <w:t xml:space="preserve"> house and the hospital and all, and it wa</w:t>
      </w:r>
      <w:r w:rsidR="00E73F7F">
        <w:rPr>
          <w:rFonts w:ascii="Verdana" w:hAnsi="Verdana"/>
          <w:color w:val="000000"/>
          <w:sz w:val="20"/>
        </w:rPr>
        <w:t>n’t</w:t>
      </w:r>
      <w:r w:rsidRPr="00E73F7F">
        <w:rPr>
          <w:rFonts w:ascii="Verdana" w:hAnsi="Verdana"/>
          <w:color w:val="000000"/>
          <w:sz w:val="20"/>
        </w:rPr>
        <w:t xml:space="preserve"> goin</w:t>
      </w:r>
      <w:r w:rsidR="00E73F7F">
        <w:rPr>
          <w:rFonts w:ascii="Verdana" w:hAnsi="Verdana"/>
          <w:color w:val="000000"/>
          <w:sz w:val="20"/>
        </w:rPr>
        <w:t>’</w:t>
      </w:r>
      <w:r w:rsidRPr="00E73F7F">
        <w:rPr>
          <w:rFonts w:ascii="Verdana" w:hAnsi="Verdana"/>
          <w:color w:val="000000"/>
          <w:sz w:val="20"/>
        </w:rPr>
        <w:t xml:space="preserve"> down well.</w:t>
      </w:r>
    </w:p>
    <w:p w14:paraId="2AE1B6EB" w14:textId="75B993A9" w:rsidR="00E73F7F" w:rsidRDefault="00E73F7F" w:rsidP="00E73F7F">
      <w:pPr>
        <w:suppressAutoHyphens/>
        <w:spacing w:after="0" w:line="240" w:lineRule="auto"/>
        <w:ind w:firstLine="283"/>
        <w:jc w:val="both"/>
        <w:rPr>
          <w:rFonts w:ascii="Verdana" w:hAnsi="Verdana"/>
          <w:color w:val="000000"/>
          <w:sz w:val="20"/>
        </w:rPr>
      </w:pPr>
      <w:r>
        <w:rPr>
          <w:rFonts w:ascii="Verdana" w:hAnsi="Verdana"/>
          <w:color w:val="000000"/>
          <w:sz w:val="20"/>
        </w:rPr>
        <w:t>“</w:t>
      </w:r>
      <w:r w:rsidR="00183698" w:rsidRPr="00E73F7F">
        <w:rPr>
          <w:rFonts w:ascii="Verdana" w:hAnsi="Verdana"/>
          <w:color w:val="000000"/>
          <w:sz w:val="20"/>
        </w:rPr>
        <w:t>Henry,</w:t>
      </w:r>
      <w:r>
        <w:rPr>
          <w:rFonts w:ascii="Verdana" w:hAnsi="Verdana"/>
          <w:color w:val="000000"/>
          <w:sz w:val="20"/>
        </w:rPr>
        <w:t xml:space="preserve">” </w:t>
      </w:r>
      <w:r w:rsidR="00183698" w:rsidRPr="00E73F7F">
        <w:rPr>
          <w:rFonts w:ascii="Verdana" w:hAnsi="Verdana"/>
          <w:color w:val="000000"/>
          <w:sz w:val="20"/>
        </w:rPr>
        <w:t>I said,</w:t>
      </w:r>
      <w:r>
        <w:rPr>
          <w:rFonts w:ascii="Verdana" w:hAnsi="Verdana"/>
          <w:color w:val="000000"/>
          <w:sz w:val="20"/>
        </w:rPr>
        <w:t xml:space="preserve"> “</w:t>
      </w:r>
      <w:r w:rsidR="00183698" w:rsidRPr="00E73F7F">
        <w:rPr>
          <w:rFonts w:ascii="Verdana" w:hAnsi="Verdana"/>
          <w:color w:val="000000"/>
          <w:sz w:val="20"/>
        </w:rPr>
        <w:t>you told me on the phone this mornin</w:t>
      </w:r>
      <w:r>
        <w:rPr>
          <w:rFonts w:ascii="Verdana" w:hAnsi="Verdana"/>
          <w:color w:val="000000"/>
          <w:sz w:val="20"/>
        </w:rPr>
        <w:t>’</w:t>
      </w:r>
      <w:r w:rsidR="00183698" w:rsidRPr="00E73F7F">
        <w:rPr>
          <w:rFonts w:ascii="Verdana" w:hAnsi="Verdana"/>
          <w:color w:val="000000"/>
          <w:sz w:val="20"/>
        </w:rPr>
        <w:t xml:space="preserve"> that we could see our baby, and now we want to</w:t>
      </w:r>
      <w:r w:rsidR="00183698" w:rsidRPr="00E73F7F">
        <w:rPr>
          <w:rStyle w:val="01Text"/>
          <w:rFonts w:ascii="Verdana" w:hAnsi="Verdana"/>
          <w:color w:val="000000"/>
          <w:sz w:val="20"/>
        </w:rPr>
        <w:t xml:space="preserve"> </w:t>
      </w:r>
      <w:r w:rsidR="00183698" w:rsidRPr="00E73F7F">
        <w:rPr>
          <w:rStyle w:val="00Text"/>
          <w:rFonts w:ascii="Verdana" w:hAnsi="Verdana"/>
          <w:color w:val="000000"/>
          <w:sz w:val="20"/>
        </w:rPr>
        <w:t>see</w:t>
      </w:r>
      <w:r w:rsidR="00183698" w:rsidRPr="00E73F7F">
        <w:rPr>
          <w:rStyle w:val="01Text"/>
          <w:rFonts w:ascii="Verdana" w:hAnsi="Verdana"/>
          <w:color w:val="000000"/>
          <w:sz w:val="20"/>
        </w:rPr>
        <w:t xml:space="preserve"> </w:t>
      </w:r>
      <w:r w:rsidR="00183698" w:rsidRPr="00E73F7F">
        <w:rPr>
          <w:rFonts w:ascii="Verdana" w:hAnsi="Verdana"/>
          <w:color w:val="000000"/>
          <w:sz w:val="20"/>
        </w:rPr>
        <w:t>our damn</w:t>
      </w:r>
      <w:r w:rsidR="00183698" w:rsidRPr="00E73F7F">
        <w:rPr>
          <w:rStyle w:val="01Text"/>
          <w:rFonts w:ascii="Verdana" w:hAnsi="Verdana"/>
          <w:color w:val="000000"/>
          <w:sz w:val="20"/>
        </w:rPr>
        <w:t xml:space="preserve"> </w:t>
      </w:r>
      <w:r w:rsidR="00183698" w:rsidRPr="00E73F7F">
        <w:rPr>
          <w:rStyle w:val="00Text"/>
          <w:rFonts w:ascii="Verdana" w:hAnsi="Verdana"/>
          <w:color w:val="000000"/>
          <w:sz w:val="20"/>
        </w:rPr>
        <w:t>baby</w:t>
      </w:r>
      <w:r w:rsidR="00183698" w:rsidRPr="00E73F7F">
        <w:rPr>
          <w:rFonts w:ascii="Verdana" w:hAnsi="Verdana"/>
          <w:color w:val="000000"/>
          <w:sz w:val="20"/>
        </w:rPr>
        <w:t>.</w:t>
      </w:r>
      <w:r>
        <w:rPr>
          <w:rFonts w:ascii="Verdana" w:hAnsi="Verdana"/>
          <w:color w:val="000000"/>
          <w:sz w:val="20"/>
        </w:rPr>
        <w:t>”</w:t>
      </w:r>
    </w:p>
    <w:p w14:paraId="35F7A42E" w14:textId="77777777" w:rsidR="00E73F7F" w:rsidRDefault="00E73F7F" w:rsidP="00E73F7F">
      <w:pPr>
        <w:suppressAutoHyphens/>
        <w:spacing w:after="0" w:line="240" w:lineRule="auto"/>
        <w:ind w:firstLine="283"/>
        <w:jc w:val="both"/>
        <w:rPr>
          <w:rFonts w:ascii="Verdana" w:hAnsi="Verdana"/>
          <w:color w:val="000000"/>
          <w:sz w:val="20"/>
        </w:rPr>
      </w:pPr>
      <w:r>
        <w:rPr>
          <w:rFonts w:ascii="Verdana" w:hAnsi="Verdana"/>
          <w:color w:val="000000"/>
          <w:sz w:val="20"/>
        </w:rPr>
        <w:t>“</w:t>
      </w:r>
      <w:r w:rsidR="00183698" w:rsidRPr="00E73F7F">
        <w:rPr>
          <w:rFonts w:ascii="Verdana" w:hAnsi="Verdana"/>
          <w:color w:val="000000"/>
          <w:sz w:val="20"/>
        </w:rPr>
        <w:t>If you insist,</w:t>
      </w:r>
      <w:r>
        <w:rPr>
          <w:rFonts w:ascii="Verdana" w:hAnsi="Verdana"/>
          <w:color w:val="000000"/>
          <w:sz w:val="20"/>
        </w:rPr>
        <w:t xml:space="preserve">” </w:t>
      </w:r>
      <w:r w:rsidR="00183698" w:rsidRPr="00E73F7F">
        <w:rPr>
          <w:rFonts w:ascii="Verdana" w:hAnsi="Verdana"/>
          <w:color w:val="000000"/>
          <w:sz w:val="20"/>
        </w:rPr>
        <w:t>Henry said,</w:t>
      </w:r>
      <w:r>
        <w:rPr>
          <w:rFonts w:ascii="Verdana" w:hAnsi="Verdana"/>
          <w:color w:val="000000"/>
          <w:sz w:val="20"/>
        </w:rPr>
        <w:t xml:space="preserve"> “</w:t>
      </w:r>
      <w:r w:rsidR="00183698" w:rsidRPr="00E73F7F">
        <w:rPr>
          <w:rFonts w:ascii="Verdana" w:hAnsi="Verdana"/>
          <w:color w:val="000000"/>
          <w:sz w:val="20"/>
        </w:rPr>
        <w:t>I can have the coffin unsealed for a private viewing. If you could come back in an hour?</w:t>
      </w:r>
      <w:r>
        <w:rPr>
          <w:rFonts w:ascii="Verdana" w:hAnsi="Verdana"/>
          <w:color w:val="000000"/>
          <w:sz w:val="20"/>
        </w:rPr>
        <w:t>”</w:t>
      </w:r>
    </w:p>
    <w:p w14:paraId="46701701" w14:textId="419DFF5E" w:rsidR="00E73F7F" w:rsidRDefault="00183698" w:rsidP="00E73F7F">
      <w:pPr>
        <w:suppressAutoHyphens/>
        <w:spacing w:after="0" w:line="240" w:lineRule="auto"/>
        <w:ind w:firstLine="283"/>
        <w:jc w:val="both"/>
        <w:rPr>
          <w:rFonts w:ascii="Verdana" w:hAnsi="Verdana"/>
          <w:color w:val="000000"/>
          <w:sz w:val="20"/>
        </w:rPr>
      </w:pPr>
      <w:r w:rsidRPr="00E73F7F">
        <w:rPr>
          <w:rFonts w:ascii="Verdana" w:hAnsi="Verdana"/>
          <w:color w:val="000000"/>
          <w:sz w:val="20"/>
        </w:rPr>
        <w:t>I</w:t>
      </w:r>
      <w:r w:rsidR="00E73F7F">
        <w:rPr>
          <w:rFonts w:ascii="Verdana" w:hAnsi="Verdana"/>
          <w:color w:val="000000"/>
          <w:sz w:val="20"/>
        </w:rPr>
        <w:t>’d</w:t>
      </w:r>
      <w:r w:rsidRPr="00E73F7F">
        <w:rPr>
          <w:rFonts w:ascii="Verdana" w:hAnsi="Verdana"/>
          <w:color w:val="000000"/>
          <w:sz w:val="20"/>
        </w:rPr>
        <w:t xml:space="preserve"> had enough.</w:t>
      </w:r>
      <w:r w:rsidR="00E73F7F">
        <w:rPr>
          <w:rFonts w:ascii="Verdana" w:hAnsi="Verdana"/>
          <w:color w:val="000000"/>
          <w:sz w:val="20"/>
        </w:rPr>
        <w:t xml:space="preserve"> “</w:t>
      </w:r>
      <w:r w:rsidRPr="00E73F7F">
        <w:rPr>
          <w:rFonts w:ascii="Verdana" w:hAnsi="Verdana"/>
          <w:color w:val="000000"/>
          <w:sz w:val="20"/>
        </w:rPr>
        <w:t>Open the damn thing</w:t>
      </w:r>
      <w:r w:rsidRPr="00E73F7F">
        <w:rPr>
          <w:rStyle w:val="01Text"/>
          <w:rFonts w:ascii="Verdana" w:hAnsi="Verdana"/>
          <w:color w:val="000000"/>
          <w:sz w:val="20"/>
        </w:rPr>
        <w:t xml:space="preserve"> </w:t>
      </w:r>
      <w:r w:rsidRPr="00E73F7F">
        <w:rPr>
          <w:rStyle w:val="00Text"/>
          <w:rFonts w:ascii="Verdana" w:hAnsi="Verdana"/>
          <w:color w:val="000000"/>
          <w:sz w:val="20"/>
        </w:rPr>
        <w:t>now</w:t>
      </w:r>
      <w:r w:rsidRPr="00E73F7F">
        <w:rPr>
          <w:rFonts w:ascii="Verdana" w:hAnsi="Verdana"/>
          <w:color w:val="000000"/>
          <w:sz w:val="20"/>
        </w:rPr>
        <w:t>, Henry,</w:t>
      </w:r>
      <w:r w:rsidR="00E73F7F">
        <w:rPr>
          <w:rFonts w:ascii="Verdana" w:hAnsi="Verdana"/>
          <w:color w:val="000000"/>
          <w:sz w:val="20"/>
        </w:rPr>
        <w:t xml:space="preserve">” </w:t>
      </w:r>
      <w:r w:rsidRPr="00E73F7F">
        <w:rPr>
          <w:rFonts w:ascii="Verdana" w:hAnsi="Verdana"/>
          <w:color w:val="000000"/>
          <w:sz w:val="20"/>
        </w:rPr>
        <w:t>I said.</w:t>
      </w:r>
    </w:p>
    <w:p w14:paraId="6C623B49" w14:textId="61272A2A" w:rsidR="00E73F7F" w:rsidRDefault="00E73F7F" w:rsidP="00E73F7F">
      <w:pPr>
        <w:suppressAutoHyphens/>
        <w:spacing w:after="0" w:line="240" w:lineRule="auto"/>
        <w:ind w:firstLine="283"/>
        <w:jc w:val="both"/>
        <w:rPr>
          <w:rFonts w:ascii="Verdana" w:hAnsi="Verdana"/>
          <w:color w:val="000000"/>
          <w:sz w:val="20"/>
        </w:rPr>
      </w:pPr>
      <w:r>
        <w:rPr>
          <w:rFonts w:ascii="Verdana" w:hAnsi="Verdana"/>
          <w:color w:val="000000"/>
          <w:sz w:val="20"/>
        </w:rPr>
        <w:t>“</w:t>
      </w:r>
      <w:r w:rsidR="00183698" w:rsidRPr="00E73F7F">
        <w:rPr>
          <w:rFonts w:ascii="Verdana" w:hAnsi="Verdana"/>
          <w:color w:val="000000"/>
          <w:sz w:val="20"/>
        </w:rPr>
        <w:t>I ca</w:t>
      </w:r>
      <w:r>
        <w:rPr>
          <w:rFonts w:ascii="Verdana" w:hAnsi="Verdana"/>
          <w:color w:val="000000"/>
          <w:sz w:val="20"/>
        </w:rPr>
        <w:t>n’t</w:t>
      </w:r>
      <w:r w:rsidR="00183698" w:rsidRPr="00E73F7F">
        <w:rPr>
          <w:rFonts w:ascii="Verdana" w:hAnsi="Verdana"/>
          <w:color w:val="000000"/>
          <w:sz w:val="20"/>
        </w:rPr>
        <w:t>, Bill,</w:t>
      </w:r>
      <w:r>
        <w:rPr>
          <w:rFonts w:ascii="Verdana" w:hAnsi="Verdana"/>
          <w:color w:val="000000"/>
          <w:sz w:val="20"/>
        </w:rPr>
        <w:t xml:space="preserve">” </w:t>
      </w:r>
      <w:r w:rsidR="00183698" w:rsidRPr="00E73F7F">
        <w:rPr>
          <w:rFonts w:ascii="Verdana" w:hAnsi="Verdana"/>
          <w:color w:val="000000"/>
          <w:sz w:val="20"/>
        </w:rPr>
        <w:t>he said.</w:t>
      </w:r>
      <w:r>
        <w:rPr>
          <w:rFonts w:ascii="Verdana" w:hAnsi="Verdana"/>
          <w:color w:val="000000"/>
          <w:sz w:val="20"/>
        </w:rPr>
        <w:t xml:space="preserve"> “</w:t>
      </w:r>
      <w:r w:rsidR="00183698" w:rsidRPr="00E73F7F">
        <w:rPr>
          <w:rFonts w:ascii="Verdana" w:hAnsi="Verdana"/>
          <w:color w:val="000000"/>
          <w:sz w:val="20"/>
        </w:rPr>
        <w:t>Honest.</w:t>
      </w:r>
      <w:r>
        <w:rPr>
          <w:rFonts w:ascii="Verdana" w:hAnsi="Verdana"/>
          <w:color w:val="000000"/>
          <w:sz w:val="20"/>
        </w:rPr>
        <w:t>”</w:t>
      </w:r>
    </w:p>
    <w:p w14:paraId="288EA6C8" w14:textId="4A3582DB" w:rsidR="00183698" w:rsidRPr="00E73F7F" w:rsidRDefault="00183698" w:rsidP="00E73F7F">
      <w:pPr>
        <w:suppressAutoHyphens/>
        <w:spacing w:after="0" w:line="240" w:lineRule="auto"/>
        <w:ind w:firstLine="283"/>
        <w:jc w:val="both"/>
        <w:rPr>
          <w:rFonts w:ascii="Verdana" w:hAnsi="Verdana"/>
          <w:color w:val="000000"/>
          <w:sz w:val="20"/>
        </w:rPr>
      </w:pPr>
      <w:r w:rsidRPr="00E73F7F">
        <w:rPr>
          <w:rFonts w:ascii="Verdana" w:hAnsi="Verdana"/>
          <w:color w:val="000000"/>
          <w:sz w:val="20"/>
        </w:rPr>
        <w:t>I might</w:t>
      </w:r>
      <w:r w:rsidR="00E73F7F">
        <w:rPr>
          <w:rFonts w:ascii="Verdana" w:hAnsi="Verdana"/>
          <w:color w:val="000000"/>
          <w:sz w:val="20"/>
        </w:rPr>
        <w:t xml:space="preserve">’ve </w:t>
      </w:r>
      <w:r w:rsidRPr="00E73F7F">
        <w:rPr>
          <w:rFonts w:ascii="Verdana" w:hAnsi="Verdana"/>
          <w:color w:val="000000"/>
          <w:sz w:val="20"/>
        </w:rPr>
        <w:t xml:space="preserve">cooled down at that, </w:t>
      </w:r>
      <w:r w:rsidR="00E73F7F">
        <w:rPr>
          <w:rFonts w:ascii="Verdana" w:hAnsi="Verdana"/>
          <w:color w:val="000000"/>
          <w:sz w:val="20"/>
        </w:rPr>
        <w:t>’</w:t>
      </w:r>
      <w:r w:rsidRPr="00E73F7F">
        <w:rPr>
          <w:rFonts w:ascii="Verdana" w:hAnsi="Verdana"/>
          <w:color w:val="000000"/>
          <w:sz w:val="20"/>
        </w:rPr>
        <w:t>cause he looked as if he meant it, but Allie was</w:t>
      </w:r>
      <w:r w:rsidR="00E73F7F">
        <w:rPr>
          <w:rFonts w:ascii="Verdana" w:hAnsi="Verdana"/>
          <w:color w:val="000000"/>
          <w:sz w:val="20"/>
        </w:rPr>
        <w:t>n’t</w:t>
      </w:r>
      <w:r w:rsidRPr="00E73F7F">
        <w:rPr>
          <w:rFonts w:ascii="Verdana" w:hAnsi="Verdana"/>
          <w:color w:val="000000"/>
          <w:sz w:val="20"/>
        </w:rPr>
        <w:t xml:space="preserve"> having it.</w:t>
      </w:r>
    </w:p>
    <w:p w14:paraId="498DE516" w14:textId="4BD22295" w:rsidR="00E73F7F" w:rsidRDefault="00E73F7F" w:rsidP="00E73F7F">
      <w:pPr>
        <w:suppressAutoHyphens/>
        <w:spacing w:after="0" w:line="240" w:lineRule="auto"/>
        <w:ind w:firstLine="283"/>
        <w:jc w:val="both"/>
        <w:rPr>
          <w:rFonts w:ascii="Verdana" w:hAnsi="Verdana"/>
          <w:color w:val="000000"/>
          <w:sz w:val="20"/>
        </w:rPr>
      </w:pPr>
      <w:r>
        <w:rPr>
          <w:rFonts w:ascii="Verdana" w:hAnsi="Verdana"/>
          <w:color w:val="000000"/>
          <w:sz w:val="20"/>
        </w:rPr>
        <w:t>’</w:t>
      </w:r>
      <w:r w:rsidR="00183698" w:rsidRPr="00E73F7F">
        <w:rPr>
          <w:rFonts w:ascii="Verdana" w:hAnsi="Verdana"/>
          <w:color w:val="000000"/>
          <w:sz w:val="20"/>
        </w:rPr>
        <w:t>Bout two years back, after that idiot Jim Bryce raped the Miller girl down on Greenman</w:t>
      </w:r>
      <w:r>
        <w:rPr>
          <w:rFonts w:ascii="Verdana" w:hAnsi="Verdana"/>
          <w:color w:val="000000"/>
          <w:sz w:val="20"/>
        </w:rPr>
        <w:t>’s</w:t>
      </w:r>
      <w:r w:rsidR="00183698" w:rsidRPr="00E73F7F">
        <w:rPr>
          <w:rFonts w:ascii="Verdana" w:hAnsi="Verdana"/>
          <w:color w:val="000000"/>
          <w:sz w:val="20"/>
        </w:rPr>
        <w:t xml:space="preserve"> Creek, Allie got worried about crazies, so she got herself a .38 revolver and I showed her how to use it, and after that she</w:t>
      </w:r>
      <w:r>
        <w:rPr>
          <w:rFonts w:ascii="Verdana" w:hAnsi="Verdana"/>
          <w:color w:val="000000"/>
          <w:sz w:val="20"/>
        </w:rPr>
        <w:t>’d</w:t>
      </w:r>
      <w:r w:rsidR="00183698" w:rsidRPr="00E73F7F">
        <w:rPr>
          <w:rFonts w:ascii="Verdana" w:hAnsi="Verdana"/>
          <w:color w:val="000000"/>
          <w:sz w:val="20"/>
        </w:rPr>
        <w:t xml:space="preserve"> carry it in her purse as a regular thing. I had</w:t>
      </w:r>
      <w:r>
        <w:rPr>
          <w:rFonts w:ascii="Verdana" w:hAnsi="Verdana"/>
          <w:color w:val="000000"/>
          <w:sz w:val="20"/>
        </w:rPr>
        <w:t>n’t</w:t>
      </w:r>
      <w:r w:rsidR="00183698" w:rsidRPr="00E73F7F">
        <w:rPr>
          <w:rFonts w:ascii="Verdana" w:hAnsi="Verdana"/>
          <w:color w:val="000000"/>
          <w:sz w:val="20"/>
        </w:rPr>
        <w:t xml:space="preserve"> given it a thought in months</w:t>
      </w:r>
      <w:r w:rsidR="00EB2D66">
        <w:rPr>
          <w:rFonts w:ascii="Verdana" w:hAnsi="Verdana"/>
          <w:color w:val="000000"/>
          <w:sz w:val="20"/>
        </w:rPr>
        <w:t xml:space="preserve"> — </w:t>
      </w:r>
      <w:r w:rsidR="00183698" w:rsidRPr="00E73F7F">
        <w:rPr>
          <w:rFonts w:ascii="Verdana" w:hAnsi="Verdana"/>
          <w:color w:val="000000"/>
          <w:sz w:val="20"/>
        </w:rPr>
        <w:t>until she pulled it out and stuck the barrel under Henry Tuchman</w:t>
      </w:r>
      <w:r>
        <w:rPr>
          <w:rFonts w:ascii="Verdana" w:hAnsi="Verdana"/>
          <w:color w:val="000000"/>
          <w:sz w:val="20"/>
        </w:rPr>
        <w:t>’s</w:t>
      </w:r>
      <w:r w:rsidR="00183698" w:rsidRPr="00E73F7F">
        <w:rPr>
          <w:rFonts w:ascii="Verdana" w:hAnsi="Verdana"/>
          <w:color w:val="000000"/>
          <w:sz w:val="20"/>
        </w:rPr>
        <w:t xml:space="preserve"> nose.</w:t>
      </w:r>
    </w:p>
    <w:p w14:paraId="1FC340A7" w14:textId="0CA53ADF" w:rsidR="00E73F7F" w:rsidRDefault="00E73F7F" w:rsidP="00E73F7F">
      <w:pPr>
        <w:suppressAutoHyphens/>
        <w:spacing w:after="0" w:line="240" w:lineRule="auto"/>
        <w:ind w:firstLine="283"/>
        <w:jc w:val="both"/>
        <w:rPr>
          <w:rFonts w:ascii="Verdana" w:hAnsi="Verdana"/>
          <w:color w:val="000000"/>
          <w:sz w:val="20"/>
        </w:rPr>
      </w:pPr>
      <w:r>
        <w:rPr>
          <w:rFonts w:ascii="Verdana" w:hAnsi="Verdana"/>
          <w:color w:val="000000"/>
          <w:sz w:val="20"/>
        </w:rPr>
        <w:t>“</w:t>
      </w:r>
      <w:r w:rsidR="00183698" w:rsidRPr="00E73F7F">
        <w:rPr>
          <w:rFonts w:ascii="Verdana" w:hAnsi="Verdana"/>
          <w:color w:val="000000"/>
          <w:sz w:val="20"/>
        </w:rPr>
        <w:t>I am not leaving this room,</w:t>
      </w:r>
      <w:r>
        <w:rPr>
          <w:rFonts w:ascii="Verdana" w:hAnsi="Verdana"/>
          <w:color w:val="000000"/>
          <w:sz w:val="20"/>
        </w:rPr>
        <w:t xml:space="preserve">” </w:t>
      </w:r>
      <w:r w:rsidR="00183698" w:rsidRPr="00E73F7F">
        <w:rPr>
          <w:rFonts w:ascii="Verdana" w:hAnsi="Verdana"/>
          <w:color w:val="000000"/>
          <w:sz w:val="20"/>
        </w:rPr>
        <w:t>she said,</w:t>
      </w:r>
      <w:r>
        <w:rPr>
          <w:rFonts w:ascii="Verdana" w:hAnsi="Verdana"/>
          <w:color w:val="000000"/>
          <w:sz w:val="20"/>
        </w:rPr>
        <w:t xml:space="preserve"> “</w:t>
      </w:r>
      <w:r w:rsidR="00183698" w:rsidRPr="00E73F7F">
        <w:rPr>
          <w:rFonts w:ascii="Verdana" w:hAnsi="Verdana"/>
          <w:color w:val="000000"/>
          <w:sz w:val="20"/>
        </w:rPr>
        <w:t>until I see my baby. If you do</w:t>
      </w:r>
      <w:r>
        <w:rPr>
          <w:rFonts w:ascii="Verdana" w:hAnsi="Verdana"/>
          <w:color w:val="000000"/>
          <w:sz w:val="20"/>
        </w:rPr>
        <w:t>n’t</w:t>
      </w:r>
      <w:r w:rsidR="00183698" w:rsidRPr="00E73F7F">
        <w:rPr>
          <w:rFonts w:ascii="Verdana" w:hAnsi="Verdana"/>
          <w:color w:val="000000"/>
          <w:sz w:val="20"/>
        </w:rPr>
        <w:t xml:space="preserve"> open that coffin right now, Bill</w:t>
      </w:r>
      <w:r>
        <w:rPr>
          <w:rFonts w:ascii="Verdana" w:hAnsi="Verdana"/>
          <w:color w:val="000000"/>
          <w:sz w:val="20"/>
        </w:rPr>
        <w:t>’s</w:t>
      </w:r>
      <w:r w:rsidR="00183698" w:rsidRPr="00E73F7F">
        <w:rPr>
          <w:rFonts w:ascii="Verdana" w:hAnsi="Verdana"/>
          <w:color w:val="000000"/>
          <w:sz w:val="20"/>
        </w:rPr>
        <w:t xml:space="preserve"> gonna get a wrecking bar from the truck and bust it to flinders.</w:t>
      </w:r>
      <w:r>
        <w:rPr>
          <w:rFonts w:ascii="Verdana" w:hAnsi="Verdana"/>
          <w:color w:val="000000"/>
          <w:sz w:val="20"/>
        </w:rPr>
        <w:t>”</w:t>
      </w:r>
    </w:p>
    <w:p w14:paraId="33A2A8A6" w14:textId="3CA2429D" w:rsidR="00183698" w:rsidRPr="00E73F7F" w:rsidRDefault="00183698" w:rsidP="00E73F7F">
      <w:pPr>
        <w:suppressAutoHyphens/>
        <w:spacing w:after="0" w:line="240" w:lineRule="auto"/>
        <w:ind w:firstLine="283"/>
        <w:jc w:val="both"/>
        <w:rPr>
          <w:rFonts w:ascii="Verdana" w:hAnsi="Verdana"/>
          <w:color w:val="000000"/>
          <w:sz w:val="20"/>
        </w:rPr>
      </w:pPr>
      <w:r w:rsidRPr="00E73F7F">
        <w:rPr>
          <w:rFonts w:ascii="Verdana" w:hAnsi="Verdana"/>
          <w:color w:val="000000"/>
          <w:sz w:val="20"/>
        </w:rPr>
        <w:t>Henry just sort of stared, and wa</w:t>
      </w:r>
      <w:r w:rsidR="00E73F7F">
        <w:rPr>
          <w:rFonts w:ascii="Verdana" w:hAnsi="Verdana"/>
          <w:color w:val="000000"/>
          <w:sz w:val="20"/>
        </w:rPr>
        <w:t>n’t</w:t>
      </w:r>
      <w:r w:rsidRPr="00E73F7F">
        <w:rPr>
          <w:rFonts w:ascii="Verdana" w:hAnsi="Verdana"/>
          <w:color w:val="000000"/>
          <w:sz w:val="20"/>
        </w:rPr>
        <w:t xml:space="preserve"> saying anything sensible, and I figured maybe I could save us all some trouble. I did</w:t>
      </w:r>
      <w:r w:rsidR="00E73F7F">
        <w:rPr>
          <w:rFonts w:ascii="Verdana" w:hAnsi="Verdana"/>
          <w:color w:val="000000"/>
          <w:sz w:val="20"/>
        </w:rPr>
        <w:t>n’t</w:t>
      </w:r>
      <w:r w:rsidRPr="00E73F7F">
        <w:rPr>
          <w:rFonts w:ascii="Verdana" w:hAnsi="Verdana"/>
          <w:color w:val="000000"/>
          <w:sz w:val="20"/>
        </w:rPr>
        <w:t xml:space="preserve"> know just what all this talk of</w:t>
      </w:r>
      <w:r w:rsidR="00E73F7F">
        <w:rPr>
          <w:rFonts w:ascii="Verdana" w:hAnsi="Verdana"/>
          <w:color w:val="000000"/>
          <w:sz w:val="20"/>
        </w:rPr>
        <w:t xml:space="preserve"> “</w:t>
      </w:r>
      <w:r w:rsidRPr="00E73F7F">
        <w:rPr>
          <w:rFonts w:ascii="Verdana" w:hAnsi="Verdana"/>
          <w:color w:val="000000"/>
          <w:sz w:val="20"/>
        </w:rPr>
        <w:t>sealing</w:t>
      </w:r>
      <w:r w:rsidR="00E73F7F">
        <w:rPr>
          <w:rFonts w:ascii="Verdana" w:hAnsi="Verdana"/>
          <w:color w:val="000000"/>
          <w:sz w:val="20"/>
        </w:rPr>
        <w:t xml:space="preserve">” </w:t>
      </w:r>
      <w:r w:rsidRPr="00E73F7F">
        <w:rPr>
          <w:rFonts w:ascii="Verdana" w:hAnsi="Verdana"/>
          <w:color w:val="000000"/>
          <w:sz w:val="20"/>
        </w:rPr>
        <w:t>was, so I went and took a look and it looked to me like that coffin just would open right up if you pushed the latch.</w:t>
      </w:r>
    </w:p>
    <w:p w14:paraId="022CC765" w14:textId="77777777" w:rsidR="00183698" w:rsidRPr="00E73F7F" w:rsidRDefault="00183698" w:rsidP="00E73F7F">
      <w:pPr>
        <w:suppressAutoHyphens/>
        <w:spacing w:after="0" w:line="240" w:lineRule="auto"/>
        <w:ind w:firstLine="283"/>
        <w:jc w:val="both"/>
        <w:rPr>
          <w:rFonts w:ascii="Verdana" w:hAnsi="Verdana"/>
          <w:color w:val="000000"/>
          <w:sz w:val="20"/>
        </w:rPr>
      </w:pPr>
      <w:r w:rsidRPr="00E73F7F">
        <w:rPr>
          <w:rFonts w:ascii="Verdana" w:hAnsi="Verdana"/>
          <w:color w:val="000000"/>
          <w:sz w:val="20"/>
        </w:rPr>
        <w:t>So I did, and it did.</w:t>
      </w:r>
    </w:p>
    <w:p w14:paraId="0AEA0E10" w14:textId="77777777" w:rsidR="00183698" w:rsidRPr="00E73F7F" w:rsidRDefault="00183698" w:rsidP="00E73F7F">
      <w:pPr>
        <w:suppressAutoHyphens/>
        <w:spacing w:after="0" w:line="240" w:lineRule="auto"/>
        <w:ind w:firstLine="283"/>
        <w:jc w:val="both"/>
        <w:rPr>
          <w:rFonts w:ascii="Verdana" w:hAnsi="Verdana"/>
          <w:color w:val="000000"/>
          <w:sz w:val="20"/>
        </w:rPr>
      </w:pPr>
      <w:r w:rsidRPr="00E73F7F">
        <w:rPr>
          <w:rFonts w:ascii="Verdana" w:hAnsi="Verdana"/>
          <w:color w:val="000000"/>
          <w:sz w:val="20"/>
        </w:rPr>
        <w:t>Son of a bitch was empty.</w:t>
      </w:r>
    </w:p>
    <w:p w14:paraId="698B3C9E" w14:textId="77777777" w:rsidR="00E73F7F" w:rsidRDefault="00183698" w:rsidP="00E73F7F">
      <w:pPr>
        <w:suppressAutoHyphens/>
        <w:spacing w:after="0" w:line="240" w:lineRule="auto"/>
        <w:ind w:firstLine="283"/>
        <w:jc w:val="both"/>
        <w:rPr>
          <w:rFonts w:ascii="Verdana" w:hAnsi="Verdana"/>
          <w:color w:val="000000"/>
          <w:sz w:val="20"/>
        </w:rPr>
      </w:pPr>
      <w:r w:rsidRPr="00E73F7F">
        <w:rPr>
          <w:rFonts w:ascii="Verdana" w:hAnsi="Verdana"/>
          <w:color w:val="000000"/>
          <w:sz w:val="20"/>
        </w:rPr>
        <w:t>I sort of stared at it for a moment, trying to figure it out, and I was still doing that when Allie came up beside me and saw it was empty and pointed the gun at Henry again and shrieked,</w:t>
      </w:r>
      <w:r w:rsidR="00E73F7F">
        <w:rPr>
          <w:rFonts w:ascii="Verdana" w:hAnsi="Verdana"/>
          <w:color w:val="000000"/>
          <w:sz w:val="20"/>
        </w:rPr>
        <w:t xml:space="preserve"> “</w:t>
      </w:r>
      <w:r w:rsidRPr="00E73F7F">
        <w:rPr>
          <w:rStyle w:val="00Text"/>
          <w:rFonts w:ascii="Verdana" w:hAnsi="Verdana"/>
          <w:color w:val="000000"/>
          <w:sz w:val="20"/>
        </w:rPr>
        <w:t>Where is she</w:t>
      </w:r>
      <w:r w:rsidRPr="00E73F7F">
        <w:rPr>
          <w:rFonts w:ascii="Verdana" w:hAnsi="Verdana"/>
          <w:color w:val="000000"/>
          <w:sz w:val="20"/>
        </w:rPr>
        <w:t>?</w:t>
      </w:r>
      <w:r w:rsidR="00E73F7F">
        <w:rPr>
          <w:rFonts w:ascii="Verdana" w:hAnsi="Verdana"/>
          <w:color w:val="000000"/>
          <w:sz w:val="20"/>
        </w:rPr>
        <w:t>”</w:t>
      </w:r>
    </w:p>
    <w:p w14:paraId="549DD351" w14:textId="48469BE5" w:rsidR="00E73F7F" w:rsidRDefault="00183698" w:rsidP="00E73F7F">
      <w:pPr>
        <w:suppressAutoHyphens/>
        <w:spacing w:after="0" w:line="240" w:lineRule="auto"/>
        <w:ind w:firstLine="283"/>
        <w:jc w:val="both"/>
        <w:rPr>
          <w:rFonts w:ascii="Verdana" w:hAnsi="Verdana"/>
          <w:color w:val="000000"/>
          <w:sz w:val="20"/>
        </w:rPr>
      </w:pPr>
      <w:r w:rsidRPr="00E73F7F">
        <w:rPr>
          <w:rFonts w:ascii="Verdana" w:hAnsi="Verdana"/>
          <w:color w:val="000000"/>
          <w:sz w:val="20"/>
        </w:rPr>
        <w:t>Henry threw his hands in the air like Allie was trying to rob him.</w:t>
      </w:r>
      <w:r w:rsidR="00E73F7F">
        <w:rPr>
          <w:rFonts w:ascii="Verdana" w:hAnsi="Verdana"/>
          <w:color w:val="000000"/>
          <w:sz w:val="20"/>
        </w:rPr>
        <w:t xml:space="preserve"> “</w:t>
      </w:r>
      <w:r w:rsidRPr="00E73F7F">
        <w:rPr>
          <w:rFonts w:ascii="Verdana" w:hAnsi="Verdana"/>
          <w:color w:val="000000"/>
          <w:sz w:val="20"/>
        </w:rPr>
        <w:t>I do</w:t>
      </w:r>
      <w:r w:rsidR="00E73F7F">
        <w:rPr>
          <w:rFonts w:ascii="Verdana" w:hAnsi="Verdana"/>
          <w:color w:val="000000"/>
          <w:sz w:val="20"/>
        </w:rPr>
        <w:t>n’t</w:t>
      </w:r>
      <w:r w:rsidRPr="00E73F7F">
        <w:rPr>
          <w:rFonts w:ascii="Verdana" w:hAnsi="Verdana"/>
          <w:color w:val="000000"/>
          <w:sz w:val="20"/>
        </w:rPr>
        <w:t xml:space="preserve"> know,</w:t>
      </w:r>
      <w:r w:rsidR="00E73F7F">
        <w:rPr>
          <w:rFonts w:ascii="Verdana" w:hAnsi="Verdana"/>
          <w:color w:val="000000"/>
          <w:sz w:val="20"/>
        </w:rPr>
        <w:t xml:space="preserve">” </w:t>
      </w:r>
      <w:r w:rsidRPr="00E73F7F">
        <w:rPr>
          <w:rFonts w:ascii="Verdana" w:hAnsi="Verdana"/>
          <w:color w:val="000000"/>
          <w:sz w:val="20"/>
        </w:rPr>
        <w:t>he said,</w:t>
      </w:r>
      <w:r w:rsidR="00E73F7F">
        <w:rPr>
          <w:rFonts w:ascii="Verdana" w:hAnsi="Verdana"/>
          <w:color w:val="000000"/>
          <w:sz w:val="20"/>
        </w:rPr>
        <w:t xml:space="preserve"> “</w:t>
      </w:r>
      <w:r w:rsidRPr="00E73F7F">
        <w:rPr>
          <w:rFonts w:ascii="Verdana" w:hAnsi="Verdana"/>
          <w:color w:val="000000"/>
          <w:sz w:val="20"/>
        </w:rPr>
        <w:t>I swear I do</w:t>
      </w:r>
      <w:r w:rsidR="00E73F7F">
        <w:rPr>
          <w:rFonts w:ascii="Verdana" w:hAnsi="Verdana"/>
          <w:color w:val="000000"/>
          <w:sz w:val="20"/>
        </w:rPr>
        <w:t>n’t</w:t>
      </w:r>
      <w:r w:rsidRPr="00E73F7F">
        <w:rPr>
          <w:rFonts w:ascii="Verdana" w:hAnsi="Verdana"/>
          <w:color w:val="000000"/>
          <w:sz w:val="20"/>
        </w:rPr>
        <w:t>! Doc Everett never brought her, told me to fake it, same as he does any time a baby dies.</w:t>
      </w:r>
      <w:r w:rsidR="00E73F7F">
        <w:rPr>
          <w:rFonts w:ascii="Verdana" w:hAnsi="Verdana"/>
          <w:color w:val="000000"/>
          <w:sz w:val="20"/>
        </w:rPr>
        <w:t>”</w:t>
      </w:r>
    </w:p>
    <w:p w14:paraId="0D5314E2" w14:textId="77777777" w:rsidR="00E73F7F" w:rsidRDefault="00183698" w:rsidP="00E73F7F">
      <w:pPr>
        <w:suppressAutoHyphens/>
        <w:spacing w:after="0" w:line="240" w:lineRule="auto"/>
        <w:ind w:firstLine="283"/>
        <w:jc w:val="both"/>
        <w:rPr>
          <w:rFonts w:ascii="Verdana" w:hAnsi="Verdana"/>
          <w:color w:val="000000"/>
          <w:sz w:val="20"/>
        </w:rPr>
      </w:pPr>
      <w:r w:rsidRPr="00E73F7F">
        <w:rPr>
          <w:rFonts w:ascii="Verdana" w:hAnsi="Verdana"/>
          <w:color w:val="000000"/>
          <w:sz w:val="20"/>
        </w:rPr>
        <w:t>I stared at him and said,</w:t>
      </w:r>
      <w:r w:rsidR="00E73F7F">
        <w:rPr>
          <w:rFonts w:ascii="Verdana" w:hAnsi="Verdana"/>
          <w:color w:val="000000"/>
          <w:sz w:val="20"/>
        </w:rPr>
        <w:t xml:space="preserve"> “</w:t>
      </w:r>
      <w:r w:rsidRPr="00E73F7F">
        <w:rPr>
          <w:rFonts w:ascii="Verdana" w:hAnsi="Verdana"/>
          <w:color w:val="000000"/>
          <w:sz w:val="20"/>
        </w:rPr>
        <w:t>And you</w:t>
      </w:r>
      <w:r w:rsidRPr="00E73F7F">
        <w:rPr>
          <w:rStyle w:val="01Text"/>
          <w:rFonts w:ascii="Verdana" w:hAnsi="Verdana"/>
          <w:color w:val="000000"/>
          <w:sz w:val="20"/>
        </w:rPr>
        <w:t xml:space="preserve"> </w:t>
      </w:r>
      <w:r w:rsidRPr="00E73F7F">
        <w:rPr>
          <w:rStyle w:val="00Text"/>
          <w:rFonts w:ascii="Verdana" w:hAnsi="Verdana"/>
          <w:color w:val="000000"/>
          <w:sz w:val="20"/>
        </w:rPr>
        <w:t>do</w:t>
      </w:r>
      <w:r w:rsidRPr="00E73F7F">
        <w:rPr>
          <w:rStyle w:val="01Text"/>
          <w:rFonts w:ascii="Verdana" w:hAnsi="Verdana"/>
          <w:color w:val="000000"/>
          <w:sz w:val="20"/>
        </w:rPr>
        <w:t xml:space="preserve"> </w:t>
      </w:r>
      <w:r w:rsidRPr="00E73F7F">
        <w:rPr>
          <w:rFonts w:ascii="Verdana" w:hAnsi="Verdana"/>
          <w:color w:val="000000"/>
          <w:sz w:val="20"/>
        </w:rPr>
        <w:t>it?</w:t>
      </w:r>
      <w:r w:rsidR="00E73F7F">
        <w:rPr>
          <w:rFonts w:ascii="Verdana" w:hAnsi="Verdana"/>
          <w:color w:val="000000"/>
          <w:sz w:val="20"/>
        </w:rPr>
        <w:t>”</w:t>
      </w:r>
    </w:p>
    <w:p w14:paraId="1D86B572" w14:textId="77777777" w:rsidR="00E73F7F" w:rsidRDefault="00E73F7F" w:rsidP="00E73F7F">
      <w:pPr>
        <w:suppressAutoHyphens/>
        <w:spacing w:after="0" w:line="240" w:lineRule="auto"/>
        <w:ind w:firstLine="283"/>
        <w:jc w:val="both"/>
        <w:rPr>
          <w:rFonts w:ascii="Verdana" w:hAnsi="Verdana"/>
          <w:color w:val="000000"/>
          <w:sz w:val="20"/>
        </w:rPr>
      </w:pPr>
      <w:r>
        <w:rPr>
          <w:rFonts w:ascii="Verdana" w:hAnsi="Verdana"/>
          <w:color w:val="000000"/>
          <w:sz w:val="20"/>
        </w:rPr>
        <w:t>“</w:t>
      </w:r>
      <w:r w:rsidR="00183698" w:rsidRPr="00E73F7F">
        <w:rPr>
          <w:rFonts w:ascii="Verdana" w:hAnsi="Verdana"/>
          <w:color w:val="000000"/>
          <w:sz w:val="20"/>
        </w:rPr>
        <w:t>He pays me,</w:t>
      </w:r>
      <w:r>
        <w:rPr>
          <w:rFonts w:ascii="Verdana" w:hAnsi="Verdana"/>
          <w:color w:val="000000"/>
          <w:sz w:val="20"/>
        </w:rPr>
        <w:t xml:space="preserve">” </w:t>
      </w:r>
      <w:r w:rsidR="00183698" w:rsidRPr="00E73F7F">
        <w:rPr>
          <w:rFonts w:ascii="Verdana" w:hAnsi="Verdana"/>
          <w:color w:val="000000"/>
          <w:sz w:val="20"/>
        </w:rPr>
        <w:t>Henry said.</w:t>
      </w:r>
      <w:r>
        <w:rPr>
          <w:rFonts w:ascii="Verdana" w:hAnsi="Verdana"/>
          <w:color w:val="000000"/>
          <w:sz w:val="20"/>
        </w:rPr>
        <w:t xml:space="preserve"> “</w:t>
      </w:r>
      <w:r w:rsidR="00183698" w:rsidRPr="00E73F7F">
        <w:rPr>
          <w:rFonts w:ascii="Verdana" w:hAnsi="Verdana"/>
          <w:color w:val="000000"/>
          <w:sz w:val="20"/>
        </w:rPr>
        <w:t>Pays good.</w:t>
      </w:r>
      <w:r>
        <w:rPr>
          <w:rFonts w:ascii="Verdana" w:hAnsi="Verdana"/>
          <w:color w:val="000000"/>
          <w:sz w:val="20"/>
        </w:rPr>
        <w:t>”</w:t>
      </w:r>
    </w:p>
    <w:p w14:paraId="1303A8BB" w14:textId="7EA3FB5E" w:rsidR="00E73F7F" w:rsidRDefault="00E73F7F" w:rsidP="00E73F7F">
      <w:pPr>
        <w:suppressAutoHyphens/>
        <w:spacing w:after="0" w:line="240" w:lineRule="auto"/>
        <w:ind w:firstLine="283"/>
        <w:jc w:val="both"/>
        <w:rPr>
          <w:rFonts w:ascii="Verdana" w:hAnsi="Verdana"/>
          <w:color w:val="000000"/>
          <w:sz w:val="20"/>
        </w:rPr>
      </w:pPr>
      <w:r>
        <w:rPr>
          <w:rFonts w:ascii="Verdana" w:hAnsi="Verdana"/>
          <w:color w:val="000000"/>
          <w:sz w:val="20"/>
        </w:rPr>
        <w:t>“</w:t>
      </w:r>
      <w:r w:rsidR="00183698" w:rsidRPr="00E73F7F">
        <w:rPr>
          <w:rFonts w:ascii="Verdana" w:hAnsi="Verdana"/>
          <w:color w:val="000000"/>
          <w:sz w:val="20"/>
        </w:rPr>
        <w:t>Jesus God, Henry,</w:t>
      </w:r>
      <w:r>
        <w:rPr>
          <w:rFonts w:ascii="Verdana" w:hAnsi="Verdana"/>
          <w:color w:val="000000"/>
          <w:sz w:val="20"/>
        </w:rPr>
        <w:t xml:space="preserve">” </w:t>
      </w:r>
      <w:r w:rsidR="00183698" w:rsidRPr="00E73F7F">
        <w:rPr>
          <w:rFonts w:ascii="Verdana" w:hAnsi="Verdana"/>
          <w:color w:val="000000"/>
          <w:sz w:val="20"/>
        </w:rPr>
        <w:t>I said,</w:t>
      </w:r>
      <w:r>
        <w:rPr>
          <w:rFonts w:ascii="Verdana" w:hAnsi="Verdana"/>
          <w:color w:val="000000"/>
          <w:sz w:val="20"/>
        </w:rPr>
        <w:t xml:space="preserve"> “</w:t>
      </w:r>
      <w:r w:rsidR="00183698" w:rsidRPr="00E73F7F">
        <w:rPr>
          <w:rFonts w:ascii="Verdana" w:hAnsi="Verdana"/>
          <w:color w:val="000000"/>
          <w:sz w:val="20"/>
        </w:rPr>
        <w:t>you mean Doc Everett</w:t>
      </w:r>
      <w:r>
        <w:rPr>
          <w:rFonts w:ascii="Verdana" w:hAnsi="Verdana"/>
          <w:color w:val="000000"/>
          <w:sz w:val="20"/>
        </w:rPr>
        <w:t>’s</w:t>
      </w:r>
      <w:r w:rsidR="00183698" w:rsidRPr="00E73F7F">
        <w:rPr>
          <w:rFonts w:ascii="Verdana" w:hAnsi="Verdana"/>
          <w:color w:val="000000"/>
          <w:sz w:val="20"/>
        </w:rPr>
        <w:t xml:space="preserve"> been stealing dead babies?</w:t>
      </w:r>
      <w:r>
        <w:rPr>
          <w:rFonts w:ascii="Verdana" w:hAnsi="Verdana"/>
          <w:color w:val="000000"/>
          <w:sz w:val="20"/>
        </w:rPr>
        <w:t>”</w:t>
      </w:r>
    </w:p>
    <w:p w14:paraId="7C4A9610" w14:textId="3F1BCA3C" w:rsidR="00E73F7F" w:rsidRDefault="00183698" w:rsidP="00E73F7F">
      <w:pPr>
        <w:suppressAutoHyphens/>
        <w:spacing w:after="0" w:line="240" w:lineRule="auto"/>
        <w:ind w:firstLine="283"/>
        <w:jc w:val="both"/>
        <w:rPr>
          <w:rFonts w:ascii="Verdana" w:hAnsi="Verdana"/>
          <w:color w:val="000000"/>
          <w:sz w:val="20"/>
        </w:rPr>
      </w:pPr>
      <w:r w:rsidRPr="00E73F7F">
        <w:rPr>
          <w:rFonts w:ascii="Verdana" w:hAnsi="Verdana"/>
          <w:color w:val="000000"/>
          <w:sz w:val="20"/>
        </w:rPr>
        <w:t>Henry nodded.</w:t>
      </w:r>
      <w:r w:rsidR="00E73F7F">
        <w:rPr>
          <w:rFonts w:ascii="Verdana" w:hAnsi="Verdana"/>
          <w:color w:val="000000"/>
          <w:sz w:val="20"/>
        </w:rPr>
        <w:t xml:space="preserve"> “</w:t>
      </w:r>
      <w:r w:rsidRPr="00E73F7F">
        <w:rPr>
          <w:rFonts w:ascii="Verdana" w:hAnsi="Verdana"/>
          <w:color w:val="000000"/>
          <w:sz w:val="20"/>
        </w:rPr>
        <w:t>Been doin</w:t>
      </w:r>
      <w:r w:rsidR="00E73F7F">
        <w:rPr>
          <w:rFonts w:ascii="Verdana" w:hAnsi="Verdana"/>
          <w:color w:val="000000"/>
          <w:sz w:val="20"/>
        </w:rPr>
        <w:t>’</w:t>
      </w:r>
      <w:r w:rsidRPr="00E73F7F">
        <w:rPr>
          <w:rFonts w:ascii="Verdana" w:hAnsi="Verdana"/>
          <w:color w:val="000000"/>
          <w:sz w:val="20"/>
        </w:rPr>
        <w:t xml:space="preserve"> it for years.</w:t>
      </w:r>
      <w:r w:rsidR="00E73F7F">
        <w:rPr>
          <w:rFonts w:ascii="Verdana" w:hAnsi="Verdana"/>
          <w:color w:val="000000"/>
          <w:sz w:val="20"/>
        </w:rPr>
        <w:t>”</w:t>
      </w:r>
    </w:p>
    <w:p w14:paraId="3BFDF13F" w14:textId="0E6CBAE5" w:rsidR="00183698" w:rsidRPr="00E73F7F" w:rsidRDefault="00E73F7F" w:rsidP="00E73F7F">
      <w:pPr>
        <w:pStyle w:val="Para13"/>
        <w:suppressAutoHyphens/>
        <w:spacing w:line="240" w:lineRule="auto"/>
        <w:ind w:firstLine="283"/>
        <w:rPr>
          <w:rFonts w:ascii="Verdana" w:hAnsi="Verdana"/>
          <w:sz w:val="20"/>
        </w:rPr>
      </w:pPr>
      <w:r>
        <w:rPr>
          <w:rFonts w:ascii="Verdana" w:hAnsi="Verdana"/>
          <w:sz w:val="20"/>
        </w:rPr>
        <w:t>“</w:t>
      </w:r>
      <w:r w:rsidR="00183698" w:rsidRPr="00E73F7F">
        <w:rPr>
          <w:rStyle w:val="00Text"/>
          <w:rFonts w:ascii="Verdana" w:eastAsiaTheme="majorEastAsia" w:hAnsi="Verdana"/>
          <w:sz w:val="20"/>
        </w:rPr>
        <w:t>What</w:t>
      </w:r>
      <w:r w:rsidR="00183698" w:rsidRPr="00E73F7F">
        <w:rPr>
          <w:rStyle w:val="05Text"/>
          <w:rFonts w:ascii="Verdana" w:hAnsi="Verdana"/>
          <w:sz w:val="20"/>
        </w:rPr>
        <w:t xml:space="preserve"> </w:t>
      </w:r>
      <w:r w:rsidR="00183698" w:rsidRPr="00E73F7F">
        <w:rPr>
          <w:rFonts w:ascii="Verdana" w:hAnsi="Verdana"/>
          <w:sz w:val="20"/>
        </w:rPr>
        <w:t>for?</w:t>
      </w:r>
      <w:r>
        <w:rPr>
          <w:rFonts w:ascii="Verdana" w:hAnsi="Verdana"/>
          <w:sz w:val="20"/>
        </w:rPr>
        <w:t xml:space="preserve">” </w:t>
      </w:r>
      <w:r w:rsidR="00183698" w:rsidRPr="00E73F7F">
        <w:rPr>
          <w:rFonts w:ascii="Verdana" w:hAnsi="Verdana"/>
          <w:sz w:val="20"/>
        </w:rPr>
        <w:t>I asked.</w:t>
      </w:r>
    </w:p>
    <w:p w14:paraId="4C02C929" w14:textId="516945A1" w:rsidR="00E73F7F" w:rsidRDefault="00183698" w:rsidP="00E73F7F">
      <w:pPr>
        <w:suppressAutoHyphens/>
        <w:spacing w:after="0" w:line="240" w:lineRule="auto"/>
        <w:ind w:firstLine="283"/>
        <w:jc w:val="both"/>
        <w:rPr>
          <w:rFonts w:ascii="Verdana" w:hAnsi="Verdana"/>
          <w:color w:val="000000"/>
          <w:sz w:val="20"/>
        </w:rPr>
      </w:pPr>
      <w:r w:rsidRPr="00E73F7F">
        <w:rPr>
          <w:rFonts w:ascii="Verdana" w:hAnsi="Verdana"/>
          <w:color w:val="000000"/>
          <w:sz w:val="20"/>
        </w:rPr>
        <w:t>Henry shrugged and started to say he did</w:t>
      </w:r>
      <w:r w:rsidR="00E73F7F">
        <w:rPr>
          <w:rFonts w:ascii="Verdana" w:hAnsi="Verdana"/>
          <w:color w:val="000000"/>
          <w:sz w:val="20"/>
        </w:rPr>
        <w:t>n’t</w:t>
      </w:r>
      <w:r w:rsidRPr="00E73F7F">
        <w:rPr>
          <w:rFonts w:ascii="Verdana" w:hAnsi="Verdana"/>
          <w:color w:val="000000"/>
          <w:sz w:val="20"/>
        </w:rPr>
        <w:t xml:space="preserve"> know, but he did</w:t>
      </w:r>
      <w:r w:rsidR="00E73F7F">
        <w:rPr>
          <w:rFonts w:ascii="Verdana" w:hAnsi="Verdana"/>
          <w:color w:val="000000"/>
          <w:sz w:val="20"/>
        </w:rPr>
        <w:t>n’t</w:t>
      </w:r>
      <w:r w:rsidRPr="00E73F7F">
        <w:rPr>
          <w:rFonts w:ascii="Verdana" w:hAnsi="Verdana"/>
          <w:color w:val="000000"/>
          <w:sz w:val="20"/>
        </w:rPr>
        <w:t xml:space="preserve"> have the words out when Allie asked,</w:t>
      </w:r>
      <w:r w:rsidR="00E73F7F">
        <w:rPr>
          <w:rFonts w:ascii="Verdana" w:hAnsi="Verdana"/>
          <w:color w:val="000000"/>
          <w:sz w:val="20"/>
        </w:rPr>
        <w:t xml:space="preserve"> “</w:t>
      </w:r>
      <w:r w:rsidRPr="00E73F7F">
        <w:rPr>
          <w:rFonts w:ascii="Verdana" w:hAnsi="Verdana"/>
          <w:color w:val="000000"/>
          <w:sz w:val="20"/>
        </w:rPr>
        <w:t>Did he kill my baby? So he could take her?</w:t>
      </w:r>
      <w:r w:rsidR="00E73F7F">
        <w:rPr>
          <w:rFonts w:ascii="Verdana" w:hAnsi="Verdana"/>
          <w:color w:val="000000"/>
          <w:sz w:val="20"/>
        </w:rPr>
        <w:t>”</w:t>
      </w:r>
    </w:p>
    <w:p w14:paraId="0838ACBB" w14:textId="546BF0D4" w:rsidR="00E73F7F" w:rsidRDefault="00183698" w:rsidP="00E73F7F">
      <w:pPr>
        <w:suppressAutoHyphens/>
        <w:spacing w:after="0" w:line="240" w:lineRule="auto"/>
        <w:ind w:firstLine="283"/>
        <w:jc w:val="both"/>
        <w:rPr>
          <w:rFonts w:ascii="Verdana" w:hAnsi="Verdana"/>
          <w:color w:val="000000"/>
          <w:sz w:val="20"/>
        </w:rPr>
      </w:pPr>
      <w:r w:rsidRPr="00E73F7F">
        <w:rPr>
          <w:rFonts w:ascii="Verdana" w:hAnsi="Verdana"/>
          <w:color w:val="000000"/>
          <w:sz w:val="20"/>
        </w:rPr>
        <w:t>Henry blinked at her like a startled owl.</w:t>
      </w:r>
    </w:p>
    <w:p w14:paraId="763E3621" w14:textId="11C3D822" w:rsidR="00E73F7F" w:rsidRDefault="00E73F7F" w:rsidP="00E73F7F">
      <w:pPr>
        <w:suppressAutoHyphens/>
        <w:spacing w:after="0" w:line="240" w:lineRule="auto"/>
        <w:ind w:firstLine="283"/>
        <w:jc w:val="both"/>
        <w:rPr>
          <w:rFonts w:ascii="Verdana" w:hAnsi="Verdana"/>
          <w:color w:val="000000"/>
          <w:sz w:val="20"/>
        </w:rPr>
      </w:pPr>
      <w:r>
        <w:rPr>
          <w:rFonts w:ascii="Verdana" w:hAnsi="Verdana"/>
          <w:color w:val="000000"/>
          <w:sz w:val="20"/>
        </w:rPr>
        <w:t>“</w:t>
      </w:r>
      <w:r w:rsidR="00183698" w:rsidRPr="00E73F7F">
        <w:rPr>
          <w:rFonts w:ascii="Verdana" w:hAnsi="Verdana"/>
          <w:color w:val="000000"/>
          <w:sz w:val="20"/>
        </w:rPr>
        <w:t>I do</w:t>
      </w:r>
      <w:r>
        <w:rPr>
          <w:rFonts w:ascii="Verdana" w:hAnsi="Verdana"/>
          <w:color w:val="000000"/>
          <w:sz w:val="20"/>
        </w:rPr>
        <w:t>n’t</w:t>
      </w:r>
      <w:r w:rsidR="00183698" w:rsidRPr="00E73F7F">
        <w:rPr>
          <w:rFonts w:ascii="Verdana" w:hAnsi="Verdana"/>
          <w:color w:val="000000"/>
          <w:sz w:val="20"/>
        </w:rPr>
        <w:t xml:space="preserve"> know,</w:t>
      </w:r>
      <w:r>
        <w:rPr>
          <w:rFonts w:ascii="Verdana" w:hAnsi="Verdana"/>
          <w:color w:val="000000"/>
          <w:sz w:val="20"/>
        </w:rPr>
        <w:t xml:space="preserve">” </w:t>
      </w:r>
      <w:r w:rsidR="00183698" w:rsidRPr="00E73F7F">
        <w:rPr>
          <w:rFonts w:ascii="Verdana" w:hAnsi="Verdana"/>
          <w:color w:val="000000"/>
          <w:sz w:val="20"/>
        </w:rPr>
        <w:t>he said.</w:t>
      </w:r>
      <w:r>
        <w:rPr>
          <w:rFonts w:ascii="Verdana" w:hAnsi="Verdana"/>
          <w:color w:val="000000"/>
          <w:sz w:val="20"/>
        </w:rPr>
        <w:t xml:space="preserve"> “</w:t>
      </w:r>
      <w:r w:rsidR="00183698" w:rsidRPr="00E73F7F">
        <w:rPr>
          <w:rFonts w:ascii="Verdana" w:hAnsi="Verdana"/>
          <w:color w:val="000000"/>
          <w:sz w:val="20"/>
        </w:rPr>
        <w:t>I never thought about it.</w:t>
      </w:r>
      <w:r>
        <w:rPr>
          <w:rFonts w:ascii="Verdana" w:hAnsi="Verdana"/>
          <w:color w:val="000000"/>
          <w:sz w:val="20"/>
        </w:rPr>
        <w:t>”</w:t>
      </w:r>
    </w:p>
    <w:p w14:paraId="388C4732" w14:textId="6788E506" w:rsidR="00183698" w:rsidRPr="00E73F7F" w:rsidRDefault="00183698" w:rsidP="00E73F7F">
      <w:pPr>
        <w:suppressAutoHyphens/>
        <w:spacing w:after="0" w:line="240" w:lineRule="auto"/>
        <w:ind w:firstLine="283"/>
        <w:jc w:val="both"/>
        <w:rPr>
          <w:rFonts w:ascii="Verdana" w:hAnsi="Verdana"/>
          <w:color w:val="000000"/>
          <w:sz w:val="20"/>
        </w:rPr>
      </w:pPr>
      <w:r w:rsidRPr="00E73F7F">
        <w:rPr>
          <w:rFonts w:ascii="Verdana" w:hAnsi="Verdana"/>
          <w:color w:val="000000"/>
          <w:sz w:val="20"/>
        </w:rPr>
        <w:t>I had</w:t>
      </w:r>
      <w:r w:rsidR="00E73F7F">
        <w:rPr>
          <w:rFonts w:ascii="Verdana" w:hAnsi="Verdana"/>
          <w:color w:val="000000"/>
          <w:sz w:val="20"/>
        </w:rPr>
        <w:t>n’t</w:t>
      </w:r>
      <w:r w:rsidRPr="00E73F7F">
        <w:rPr>
          <w:rFonts w:ascii="Verdana" w:hAnsi="Verdana"/>
          <w:color w:val="000000"/>
          <w:sz w:val="20"/>
        </w:rPr>
        <w:t xml:space="preserve"> thought about it either, never would have thought of it, but once Allie asked that I saw how it might be, the doc wanting dead babies for God knows what, and there</w:t>
      </w:r>
      <w:r w:rsidR="00E73F7F">
        <w:rPr>
          <w:rFonts w:ascii="Verdana" w:hAnsi="Verdana"/>
          <w:color w:val="000000"/>
          <w:sz w:val="20"/>
        </w:rPr>
        <w:t>’s</w:t>
      </w:r>
      <w:r w:rsidRPr="00E73F7F">
        <w:rPr>
          <w:rFonts w:ascii="Verdana" w:hAnsi="Verdana"/>
          <w:color w:val="000000"/>
          <w:sz w:val="20"/>
        </w:rPr>
        <w:t xml:space="preserve"> our baby right in his own house, no one around to see if he just loops the cord over and tugs...</w:t>
      </w:r>
    </w:p>
    <w:p w14:paraId="02C8DF96" w14:textId="77777777" w:rsidR="00E73F7F" w:rsidRDefault="00183698" w:rsidP="00E73F7F">
      <w:pPr>
        <w:suppressAutoHyphens/>
        <w:spacing w:after="0" w:line="240" w:lineRule="auto"/>
        <w:ind w:firstLine="283"/>
        <w:jc w:val="both"/>
        <w:rPr>
          <w:rFonts w:ascii="Verdana" w:hAnsi="Verdana"/>
          <w:color w:val="000000"/>
          <w:sz w:val="20"/>
        </w:rPr>
      </w:pPr>
      <w:r w:rsidRPr="00E73F7F">
        <w:rPr>
          <w:rFonts w:ascii="Verdana" w:hAnsi="Verdana"/>
          <w:color w:val="000000"/>
          <w:sz w:val="20"/>
        </w:rPr>
        <w:t>I felt sick.</w:t>
      </w:r>
    </w:p>
    <w:p w14:paraId="28F95C73" w14:textId="349F8A5F" w:rsidR="00E73F7F" w:rsidRDefault="00E73F7F" w:rsidP="00E73F7F">
      <w:pPr>
        <w:suppressAutoHyphens/>
        <w:spacing w:after="0" w:line="240" w:lineRule="auto"/>
        <w:ind w:firstLine="283"/>
        <w:jc w:val="both"/>
        <w:rPr>
          <w:rFonts w:ascii="Verdana" w:hAnsi="Verdana"/>
          <w:color w:val="000000"/>
          <w:sz w:val="20"/>
        </w:rPr>
      </w:pPr>
      <w:r>
        <w:rPr>
          <w:rFonts w:ascii="Verdana" w:hAnsi="Verdana"/>
          <w:color w:val="000000"/>
          <w:sz w:val="20"/>
        </w:rPr>
        <w:t>“</w:t>
      </w:r>
      <w:r w:rsidR="00183698" w:rsidRPr="00E73F7F">
        <w:rPr>
          <w:rFonts w:ascii="Verdana" w:hAnsi="Verdana"/>
          <w:color w:val="000000"/>
          <w:sz w:val="20"/>
        </w:rPr>
        <w:t>Come on,</w:t>
      </w:r>
      <w:r>
        <w:rPr>
          <w:rFonts w:ascii="Verdana" w:hAnsi="Verdana"/>
          <w:color w:val="000000"/>
          <w:sz w:val="20"/>
        </w:rPr>
        <w:t xml:space="preserve">” </w:t>
      </w:r>
      <w:r w:rsidR="00183698" w:rsidRPr="00E73F7F">
        <w:rPr>
          <w:rFonts w:ascii="Verdana" w:hAnsi="Verdana"/>
          <w:color w:val="000000"/>
          <w:sz w:val="20"/>
        </w:rPr>
        <w:t>I told Allie,</w:t>
      </w:r>
      <w:r>
        <w:rPr>
          <w:rFonts w:ascii="Verdana" w:hAnsi="Verdana"/>
          <w:color w:val="000000"/>
          <w:sz w:val="20"/>
        </w:rPr>
        <w:t xml:space="preserve"> “</w:t>
      </w:r>
      <w:r w:rsidR="00183698" w:rsidRPr="00E73F7F">
        <w:rPr>
          <w:rFonts w:ascii="Verdana" w:hAnsi="Verdana"/>
          <w:color w:val="000000"/>
          <w:sz w:val="20"/>
        </w:rPr>
        <w:t>we</w:t>
      </w:r>
      <w:r>
        <w:rPr>
          <w:rFonts w:ascii="Verdana" w:hAnsi="Verdana"/>
          <w:color w:val="000000"/>
          <w:sz w:val="20"/>
        </w:rPr>
        <w:t>’re</w:t>
      </w:r>
      <w:r w:rsidR="00183698" w:rsidRPr="00E73F7F">
        <w:rPr>
          <w:rFonts w:ascii="Verdana" w:hAnsi="Verdana"/>
          <w:color w:val="000000"/>
          <w:sz w:val="20"/>
        </w:rPr>
        <w:t xml:space="preserve"> gonna go see the sheriff.</w:t>
      </w:r>
      <w:r>
        <w:rPr>
          <w:rFonts w:ascii="Verdana" w:hAnsi="Verdana"/>
          <w:color w:val="000000"/>
          <w:sz w:val="20"/>
        </w:rPr>
        <w:t>”</w:t>
      </w:r>
    </w:p>
    <w:p w14:paraId="0605B60A" w14:textId="079D1A6B" w:rsidR="00E73F7F" w:rsidRDefault="00E73F7F" w:rsidP="00E73F7F">
      <w:pPr>
        <w:suppressAutoHyphens/>
        <w:spacing w:after="0" w:line="240" w:lineRule="auto"/>
        <w:ind w:firstLine="283"/>
        <w:jc w:val="both"/>
        <w:rPr>
          <w:rFonts w:ascii="Verdana" w:hAnsi="Verdana"/>
          <w:color w:val="000000"/>
          <w:sz w:val="20"/>
        </w:rPr>
      </w:pPr>
      <w:r>
        <w:rPr>
          <w:rFonts w:ascii="Verdana" w:hAnsi="Verdana"/>
          <w:color w:val="000000"/>
          <w:sz w:val="20"/>
        </w:rPr>
        <w:t>“</w:t>
      </w:r>
      <w:r w:rsidR="00183698" w:rsidRPr="00E73F7F">
        <w:rPr>
          <w:rFonts w:ascii="Verdana" w:hAnsi="Verdana"/>
          <w:color w:val="000000"/>
          <w:sz w:val="20"/>
        </w:rPr>
        <w:t>No, we are</w:t>
      </w:r>
      <w:r>
        <w:rPr>
          <w:rFonts w:ascii="Verdana" w:hAnsi="Verdana"/>
          <w:color w:val="000000"/>
          <w:sz w:val="20"/>
        </w:rPr>
        <w:t>n’t</w:t>
      </w:r>
      <w:r w:rsidR="00183698" w:rsidRPr="00E73F7F">
        <w:rPr>
          <w:rFonts w:ascii="Verdana" w:hAnsi="Verdana"/>
          <w:color w:val="000000"/>
          <w:sz w:val="20"/>
        </w:rPr>
        <w:t>,</w:t>
      </w:r>
      <w:r>
        <w:rPr>
          <w:rFonts w:ascii="Verdana" w:hAnsi="Verdana"/>
          <w:color w:val="000000"/>
          <w:sz w:val="20"/>
        </w:rPr>
        <w:t xml:space="preserve">” </w:t>
      </w:r>
      <w:r w:rsidR="00183698" w:rsidRPr="00E73F7F">
        <w:rPr>
          <w:rFonts w:ascii="Verdana" w:hAnsi="Verdana"/>
          <w:color w:val="000000"/>
          <w:sz w:val="20"/>
        </w:rPr>
        <w:t>she said.</w:t>
      </w:r>
    </w:p>
    <w:p w14:paraId="51C91FE5" w14:textId="77777777" w:rsidR="00E73F7F" w:rsidRDefault="00E73F7F" w:rsidP="00E73F7F">
      <w:pPr>
        <w:suppressAutoHyphens/>
        <w:spacing w:after="0" w:line="240" w:lineRule="auto"/>
        <w:ind w:firstLine="283"/>
        <w:jc w:val="both"/>
        <w:rPr>
          <w:rFonts w:ascii="Verdana" w:hAnsi="Verdana"/>
          <w:color w:val="000000"/>
          <w:sz w:val="20"/>
        </w:rPr>
      </w:pPr>
      <w:r>
        <w:rPr>
          <w:rFonts w:ascii="Verdana" w:hAnsi="Verdana"/>
          <w:color w:val="000000"/>
          <w:sz w:val="20"/>
        </w:rPr>
        <w:t>“</w:t>
      </w:r>
      <w:r w:rsidR="00183698" w:rsidRPr="00E73F7F">
        <w:rPr>
          <w:rFonts w:ascii="Verdana" w:hAnsi="Verdana"/>
          <w:color w:val="000000"/>
          <w:sz w:val="20"/>
        </w:rPr>
        <w:t>Why the hell</w:t>
      </w:r>
      <w:r w:rsidR="00183698" w:rsidRPr="00E73F7F">
        <w:rPr>
          <w:rStyle w:val="01Text"/>
          <w:rFonts w:ascii="Verdana" w:hAnsi="Verdana"/>
          <w:color w:val="000000"/>
          <w:sz w:val="20"/>
        </w:rPr>
        <w:t xml:space="preserve"> </w:t>
      </w:r>
      <w:r w:rsidR="00183698" w:rsidRPr="00E73F7F">
        <w:rPr>
          <w:rStyle w:val="00Text"/>
          <w:rFonts w:ascii="Verdana" w:hAnsi="Verdana"/>
          <w:color w:val="000000"/>
          <w:sz w:val="20"/>
        </w:rPr>
        <w:t>not</w:t>
      </w:r>
      <w:r w:rsidR="00183698" w:rsidRPr="00E73F7F">
        <w:rPr>
          <w:rFonts w:ascii="Verdana" w:hAnsi="Verdana"/>
          <w:color w:val="000000"/>
          <w:sz w:val="20"/>
        </w:rPr>
        <w:t>?</w:t>
      </w:r>
      <w:r>
        <w:rPr>
          <w:rFonts w:ascii="Verdana" w:hAnsi="Verdana"/>
          <w:color w:val="000000"/>
          <w:sz w:val="20"/>
        </w:rPr>
        <w:t xml:space="preserve">” </w:t>
      </w:r>
      <w:r w:rsidR="00183698" w:rsidRPr="00E73F7F">
        <w:rPr>
          <w:rFonts w:ascii="Verdana" w:hAnsi="Verdana"/>
          <w:color w:val="000000"/>
          <w:sz w:val="20"/>
        </w:rPr>
        <w:t>I wanted to know.</w:t>
      </w:r>
      <w:r>
        <w:rPr>
          <w:rFonts w:ascii="Verdana" w:hAnsi="Verdana"/>
          <w:color w:val="000000"/>
          <w:sz w:val="20"/>
        </w:rPr>
        <w:t xml:space="preserve"> “</w:t>
      </w:r>
      <w:r w:rsidR="00183698" w:rsidRPr="00E73F7F">
        <w:rPr>
          <w:rFonts w:ascii="Verdana" w:hAnsi="Verdana"/>
          <w:color w:val="000000"/>
          <w:sz w:val="20"/>
        </w:rPr>
        <w:t>Stealing dead babies is a crime!</w:t>
      </w:r>
      <w:r>
        <w:rPr>
          <w:rFonts w:ascii="Verdana" w:hAnsi="Verdana"/>
          <w:color w:val="000000"/>
          <w:sz w:val="20"/>
        </w:rPr>
        <w:t>”</w:t>
      </w:r>
    </w:p>
    <w:p w14:paraId="4DE676FC" w14:textId="4256DFB5" w:rsidR="00E73F7F" w:rsidRDefault="00E73F7F" w:rsidP="00E73F7F">
      <w:pPr>
        <w:suppressAutoHyphens/>
        <w:spacing w:after="0" w:line="240" w:lineRule="auto"/>
        <w:ind w:firstLine="283"/>
        <w:jc w:val="both"/>
        <w:rPr>
          <w:rFonts w:ascii="Verdana" w:hAnsi="Verdana"/>
          <w:color w:val="000000"/>
          <w:sz w:val="20"/>
        </w:rPr>
      </w:pPr>
      <w:r>
        <w:rPr>
          <w:rFonts w:ascii="Verdana" w:hAnsi="Verdana"/>
          <w:color w:val="000000"/>
          <w:sz w:val="20"/>
        </w:rPr>
        <w:t>“</w:t>
      </w:r>
      <w:r w:rsidR="00183698" w:rsidRPr="00E73F7F">
        <w:rPr>
          <w:rFonts w:ascii="Verdana" w:hAnsi="Verdana"/>
          <w:color w:val="000000"/>
          <w:sz w:val="20"/>
        </w:rPr>
        <w:t>Of course it is,</w:t>
      </w:r>
      <w:r>
        <w:rPr>
          <w:rFonts w:ascii="Verdana" w:hAnsi="Verdana"/>
          <w:color w:val="000000"/>
          <w:sz w:val="20"/>
        </w:rPr>
        <w:t xml:space="preserve">” </w:t>
      </w:r>
      <w:r w:rsidR="00183698" w:rsidRPr="00E73F7F">
        <w:rPr>
          <w:rFonts w:ascii="Verdana" w:hAnsi="Verdana"/>
          <w:color w:val="000000"/>
          <w:sz w:val="20"/>
        </w:rPr>
        <w:t>she said,</w:t>
      </w:r>
      <w:r>
        <w:rPr>
          <w:rFonts w:ascii="Verdana" w:hAnsi="Verdana"/>
          <w:color w:val="000000"/>
          <w:sz w:val="20"/>
        </w:rPr>
        <w:t xml:space="preserve"> “</w:t>
      </w:r>
      <w:r w:rsidR="00183698" w:rsidRPr="00E73F7F">
        <w:rPr>
          <w:rFonts w:ascii="Verdana" w:hAnsi="Verdana"/>
          <w:color w:val="000000"/>
          <w:sz w:val="20"/>
        </w:rPr>
        <w:t>but who do you think the sheriff</w:t>
      </w:r>
      <w:r>
        <w:rPr>
          <w:rFonts w:ascii="Verdana" w:hAnsi="Verdana"/>
          <w:color w:val="000000"/>
          <w:sz w:val="20"/>
        </w:rPr>
        <w:t>’s</w:t>
      </w:r>
      <w:r w:rsidR="00183698" w:rsidRPr="00E73F7F">
        <w:rPr>
          <w:rFonts w:ascii="Verdana" w:hAnsi="Verdana"/>
          <w:color w:val="000000"/>
          <w:sz w:val="20"/>
        </w:rPr>
        <w:t xml:space="preserve"> gonna believe, a nineteen-year-old farm kid and his hysterical wife, or the doctor who</w:t>
      </w:r>
      <w:r>
        <w:rPr>
          <w:rFonts w:ascii="Verdana" w:hAnsi="Verdana"/>
          <w:color w:val="000000"/>
          <w:sz w:val="20"/>
        </w:rPr>
        <w:t>’s</w:t>
      </w:r>
      <w:r w:rsidR="00183698" w:rsidRPr="00E73F7F">
        <w:rPr>
          <w:rFonts w:ascii="Verdana" w:hAnsi="Verdana"/>
          <w:color w:val="000000"/>
          <w:sz w:val="20"/>
        </w:rPr>
        <w:t xml:space="preserve"> been lookin</w:t>
      </w:r>
      <w:r>
        <w:rPr>
          <w:rFonts w:ascii="Verdana" w:hAnsi="Verdana"/>
          <w:color w:val="000000"/>
          <w:sz w:val="20"/>
        </w:rPr>
        <w:t>’</w:t>
      </w:r>
      <w:r w:rsidR="00183698" w:rsidRPr="00E73F7F">
        <w:rPr>
          <w:rFonts w:ascii="Verdana" w:hAnsi="Verdana"/>
          <w:color w:val="000000"/>
          <w:sz w:val="20"/>
        </w:rPr>
        <w:t xml:space="preserve"> after this town for the past twenty years?</w:t>
      </w:r>
      <w:r>
        <w:rPr>
          <w:rFonts w:ascii="Verdana" w:hAnsi="Verdana"/>
          <w:color w:val="000000"/>
          <w:sz w:val="20"/>
        </w:rPr>
        <w:t>”</w:t>
      </w:r>
    </w:p>
    <w:p w14:paraId="7FA0AD03" w14:textId="386AC185" w:rsidR="00E73F7F" w:rsidRDefault="00183698" w:rsidP="00E73F7F">
      <w:pPr>
        <w:suppressAutoHyphens/>
        <w:spacing w:after="0" w:line="240" w:lineRule="auto"/>
        <w:ind w:firstLine="283"/>
        <w:jc w:val="both"/>
        <w:rPr>
          <w:rFonts w:ascii="Verdana" w:hAnsi="Verdana"/>
          <w:color w:val="000000"/>
          <w:sz w:val="20"/>
        </w:rPr>
      </w:pPr>
      <w:r w:rsidRPr="00E73F7F">
        <w:rPr>
          <w:rFonts w:ascii="Verdana" w:hAnsi="Verdana"/>
          <w:color w:val="000000"/>
          <w:sz w:val="20"/>
        </w:rPr>
        <w:lastRenderedPageBreak/>
        <w:t>I could see how she had a point, but I wa</w:t>
      </w:r>
      <w:r w:rsidR="00E73F7F">
        <w:rPr>
          <w:rFonts w:ascii="Verdana" w:hAnsi="Verdana"/>
          <w:color w:val="000000"/>
          <w:sz w:val="20"/>
        </w:rPr>
        <w:t>n’t</w:t>
      </w:r>
      <w:r w:rsidRPr="00E73F7F">
        <w:rPr>
          <w:rFonts w:ascii="Verdana" w:hAnsi="Verdana"/>
          <w:color w:val="000000"/>
          <w:sz w:val="20"/>
        </w:rPr>
        <w:t xml:space="preserve"> too sure it was that important</w:t>
      </w:r>
      <w:r w:rsidR="00EB2D66">
        <w:rPr>
          <w:rFonts w:ascii="Verdana" w:hAnsi="Verdana"/>
          <w:color w:val="000000"/>
          <w:sz w:val="20"/>
        </w:rPr>
        <w:t xml:space="preserve"> — </w:t>
      </w:r>
      <w:r w:rsidRPr="00E73F7F">
        <w:rPr>
          <w:rFonts w:ascii="Verdana" w:hAnsi="Verdana"/>
          <w:color w:val="000000"/>
          <w:sz w:val="20"/>
        </w:rPr>
        <w:t>there</w:t>
      </w:r>
      <w:r w:rsidR="00E73F7F">
        <w:rPr>
          <w:rFonts w:ascii="Verdana" w:hAnsi="Verdana"/>
          <w:color w:val="000000"/>
          <w:sz w:val="20"/>
        </w:rPr>
        <w:t>’d</w:t>
      </w:r>
      <w:r w:rsidRPr="00E73F7F">
        <w:rPr>
          <w:rFonts w:ascii="Verdana" w:hAnsi="Verdana"/>
          <w:color w:val="000000"/>
          <w:sz w:val="20"/>
        </w:rPr>
        <w:t xml:space="preserve"> be evidence, would</w:t>
      </w:r>
      <w:r w:rsidR="00E73F7F">
        <w:rPr>
          <w:rFonts w:ascii="Verdana" w:hAnsi="Verdana"/>
          <w:color w:val="000000"/>
          <w:sz w:val="20"/>
        </w:rPr>
        <w:t>n’t</w:t>
      </w:r>
      <w:r w:rsidRPr="00E73F7F">
        <w:rPr>
          <w:rFonts w:ascii="Verdana" w:hAnsi="Verdana"/>
          <w:color w:val="000000"/>
          <w:sz w:val="20"/>
        </w:rPr>
        <w:t xml:space="preserve"> there?</w:t>
      </w:r>
    </w:p>
    <w:p w14:paraId="5EC52701" w14:textId="4B19CC54" w:rsidR="00E73F7F" w:rsidRDefault="00E73F7F" w:rsidP="00E73F7F">
      <w:pPr>
        <w:suppressAutoHyphens/>
        <w:spacing w:after="0" w:line="240" w:lineRule="auto"/>
        <w:ind w:firstLine="283"/>
        <w:jc w:val="both"/>
        <w:rPr>
          <w:rFonts w:ascii="Verdana" w:hAnsi="Verdana"/>
          <w:color w:val="000000"/>
          <w:sz w:val="20"/>
        </w:rPr>
      </w:pPr>
      <w:r>
        <w:rPr>
          <w:rFonts w:ascii="Verdana" w:hAnsi="Verdana"/>
          <w:color w:val="000000"/>
          <w:sz w:val="20"/>
        </w:rPr>
        <w:t>“</w:t>
      </w:r>
      <w:r w:rsidR="00183698" w:rsidRPr="00E73F7F">
        <w:rPr>
          <w:rFonts w:ascii="Verdana" w:hAnsi="Verdana"/>
          <w:color w:val="000000"/>
          <w:sz w:val="20"/>
        </w:rPr>
        <w:t>So what do</w:t>
      </w:r>
      <w:r w:rsidR="00183698" w:rsidRPr="00E73F7F">
        <w:rPr>
          <w:rStyle w:val="01Text"/>
          <w:rFonts w:ascii="Verdana" w:hAnsi="Verdana"/>
          <w:color w:val="000000"/>
          <w:sz w:val="20"/>
        </w:rPr>
        <w:t xml:space="preserve"> </w:t>
      </w:r>
      <w:r w:rsidR="00183698" w:rsidRPr="00E73F7F">
        <w:rPr>
          <w:rStyle w:val="00Text"/>
          <w:rFonts w:ascii="Verdana" w:hAnsi="Verdana"/>
          <w:color w:val="000000"/>
          <w:sz w:val="20"/>
        </w:rPr>
        <w:t>you</w:t>
      </w:r>
      <w:r w:rsidR="00183698" w:rsidRPr="00E73F7F">
        <w:rPr>
          <w:rStyle w:val="01Text"/>
          <w:rFonts w:ascii="Verdana" w:hAnsi="Verdana"/>
          <w:color w:val="000000"/>
          <w:sz w:val="20"/>
        </w:rPr>
        <w:t xml:space="preserve"> </w:t>
      </w:r>
      <w:r w:rsidR="00183698" w:rsidRPr="00E73F7F">
        <w:rPr>
          <w:rFonts w:ascii="Verdana" w:hAnsi="Verdana"/>
          <w:color w:val="000000"/>
          <w:sz w:val="20"/>
        </w:rPr>
        <w:t>want to do about it?</w:t>
      </w:r>
      <w:r>
        <w:rPr>
          <w:rFonts w:ascii="Verdana" w:hAnsi="Verdana"/>
          <w:color w:val="000000"/>
          <w:sz w:val="20"/>
        </w:rPr>
        <w:t xml:space="preserve">” </w:t>
      </w:r>
      <w:r w:rsidR="00183698" w:rsidRPr="00E73F7F">
        <w:rPr>
          <w:rFonts w:ascii="Verdana" w:hAnsi="Verdana"/>
          <w:color w:val="000000"/>
          <w:sz w:val="20"/>
        </w:rPr>
        <w:t>I asked.</w:t>
      </w:r>
    </w:p>
    <w:p w14:paraId="5802E077" w14:textId="196CB848" w:rsidR="00E73F7F" w:rsidRDefault="00E73F7F" w:rsidP="00E73F7F">
      <w:pPr>
        <w:suppressAutoHyphens/>
        <w:spacing w:after="0" w:line="240" w:lineRule="auto"/>
        <w:ind w:firstLine="283"/>
        <w:jc w:val="both"/>
        <w:rPr>
          <w:rFonts w:ascii="Verdana" w:hAnsi="Verdana"/>
          <w:color w:val="000000"/>
          <w:sz w:val="20"/>
        </w:rPr>
      </w:pPr>
      <w:r>
        <w:rPr>
          <w:rFonts w:ascii="Verdana" w:hAnsi="Verdana"/>
          <w:color w:val="000000"/>
          <w:sz w:val="20"/>
        </w:rPr>
        <w:t>“</w:t>
      </w:r>
      <w:r w:rsidR="00183698" w:rsidRPr="00E73F7F">
        <w:rPr>
          <w:rFonts w:ascii="Verdana" w:hAnsi="Verdana"/>
          <w:color w:val="000000"/>
          <w:sz w:val="20"/>
        </w:rPr>
        <w:t>We</w:t>
      </w:r>
      <w:r>
        <w:rPr>
          <w:rFonts w:ascii="Verdana" w:hAnsi="Verdana"/>
          <w:color w:val="000000"/>
          <w:sz w:val="20"/>
        </w:rPr>
        <w:t>’re</w:t>
      </w:r>
      <w:r w:rsidR="00183698" w:rsidRPr="00E73F7F">
        <w:rPr>
          <w:rFonts w:ascii="Verdana" w:hAnsi="Verdana"/>
          <w:color w:val="000000"/>
          <w:sz w:val="20"/>
        </w:rPr>
        <w:t xml:space="preserve"> going to Doc Everett</w:t>
      </w:r>
      <w:r>
        <w:rPr>
          <w:rFonts w:ascii="Verdana" w:hAnsi="Verdana"/>
          <w:color w:val="000000"/>
          <w:sz w:val="20"/>
        </w:rPr>
        <w:t>’s</w:t>
      </w:r>
      <w:r w:rsidR="00183698" w:rsidRPr="00E73F7F">
        <w:rPr>
          <w:rFonts w:ascii="Verdana" w:hAnsi="Verdana"/>
          <w:color w:val="000000"/>
          <w:sz w:val="20"/>
        </w:rPr>
        <w:t xml:space="preserve"> house, and we</w:t>
      </w:r>
      <w:r>
        <w:rPr>
          <w:rFonts w:ascii="Verdana" w:hAnsi="Verdana"/>
          <w:color w:val="000000"/>
          <w:sz w:val="20"/>
        </w:rPr>
        <w:t>’re</w:t>
      </w:r>
      <w:r w:rsidR="00183698" w:rsidRPr="00E73F7F">
        <w:rPr>
          <w:rFonts w:ascii="Verdana" w:hAnsi="Verdana"/>
          <w:color w:val="000000"/>
          <w:sz w:val="20"/>
        </w:rPr>
        <w:t xml:space="preserve"> going to get our baby back,</w:t>
      </w:r>
      <w:r>
        <w:rPr>
          <w:rFonts w:ascii="Verdana" w:hAnsi="Verdana"/>
          <w:color w:val="000000"/>
          <w:sz w:val="20"/>
        </w:rPr>
        <w:t xml:space="preserve">” </w:t>
      </w:r>
      <w:r w:rsidR="00183698" w:rsidRPr="00E73F7F">
        <w:rPr>
          <w:rFonts w:ascii="Verdana" w:hAnsi="Verdana"/>
          <w:color w:val="000000"/>
          <w:sz w:val="20"/>
        </w:rPr>
        <w:t>she said.</w:t>
      </w:r>
      <w:r>
        <w:rPr>
          <w:rFonts w:ascii="Verdana" w:hAnsi="Verdana"/>
          <w:color w:val="000000"/>
          <w:sz w:val="20"/>
        </w:rPr>
        <w:t xml:space="preserve"> “</w:t>
      </w:r>
      <w:r w:rsidR="00183698" w:rsidRPr="00E73F7F">
        <w:rPr>
          <w:rFonts w:ascii="Verdana" w:hAnsi="Verdana"/>
          <w:color w:val="000000"/>
          <w:sz w:val="20"/>
        </w:rPr>
        <w:t>And Henry, I swear to God, if you call to warn him we</w:t>
      </w:r>
      <w:r>
        <w:rPr>
          <w:rFonts w:ascii="Verdana" w:hAnsi="Verdana"/>
          <w:color w:val="000000"/>
          <w:sz w:val="20"/>
        </w:rPr>
        <w:t>’re</w:t>
      </w:r>
      <w:r w:rsidR="00183698" w:rsidRPr="00E73F7F">
        <w:rPr>
          <w:rFonts w:ascii="Verdana" w:hAnsi="Verdana"/>
          <w:color w:val="000000"/>
          <w:sz w:val="20"/>
        </w:rPr>
        <w:t xml:space="preserve"> coming, </w:t>
      </w:r>
      <w:r>
        <w:rPr>
          <w:rFonts w:ascii="Verdana" w:hAnsi="Verdana"/>
          <w:color w:val="000000"/>
          <w:sz w:val="20"/>
        </w:rPr>
        <w:t>I’m</w:t>
      </w:r>
      <w:r w:rsidR="00183698" w:rsidRPr="00E73F7F">
        <w:rPr>
          <w:rFonts w:ascii="Verdana" w:hAnsi="Verdana"/>
          <w:color w:val="000000"/>
          <w:sz w:val="20"/>
        </w:rPr>
        <w:t xml:space="preserve"> going to shoot you dead if it</w:t>
      </w:r>
      <w:r>
        <w:rPr>
          <w:rFonts w:ascii="Verdana" w:hAnsi="Verdana"/>
          <w:color w:val="000000"/>
          <w:sz w:val="20"/>
        </w:rPr>
        <w:t>’s</w:t>
      </w:r>
      <w:r w:rsidR="00183698" w:rsidRPr="00E73F7F">
        <w:rPr>
          <w:rFonts w:ascii="Verdana" w:hAnsi="Verdana"/>
          <w:color w:val="000000"/>
          <w:sz w:val="20"/>
        </w:rPr>
        <w:t xml:space="preserve"> the last thing I ever do.</w:t>
      </w:r>
      <w:r>
        <w:rPr>
          <w:rFonts w:ascii="Verdana" w:hAnsi="Verdana"/>
          <w:color w:val="000000"/>
          <w:sz w:val="20"/>
        </w:rPr>
        <w:t>”</w:t>
      </w:r>
    </w:p>
    <w:p w14:paraId="4C5C0D8D" w14:textId="1DE4833C" w:rsidR="00E73F7F" w:rsidRDefault="00183698" w:rsidP="00E73F7F">
      <w:pPr>
        <w:suppressAutoHyphens/>
        <w:spacing w:after="0" w:line="240" w:lineRule="auto"/>
        <w:ind w:firstLine="283"/>
        <w:jc w:val="both"/>
        <w:rPr>
          <w:rFonts w:ascii="Verdana" w:hAnsi="Verdana"/>
          <w:color w:val="000000"/>
          <w:sz w:val="20"/>
        </w:rPr>
      </w:pPr>
      <w:r w:rsidRPr="00E73F7F">
        <w:rPr>
          <w:rFonts w:ascii="Verdana" w:hAnsi="Verdana"/>
          <w:color w:val="000000"/>
          <w:sz w:val="20"/>
        </w:rPr>
        <w:t>I was beginning to regret ever teaching Allie how to shoot, about then, but it was done, and she was the one with the gun, and I had</w:t>
      </w:r>
      <w:r w:rsidR="00E73F7F">
        <w:rPr>
          <w:rFonts w:ascii="Verdana" w:hAnsi="Verdana"/>
          <w:color w:val="000000"/>
          <w:sz w:val="20"/>
        </w:rPr>
        <w:t>n’t</w:t>
      </w:r>
      <w:r w:rsidRPr="00E73F7F">
        <w:rPr>
          <w:rFonts w:ascii="Verdana" w:hAnsi="Verdana"/>
          <w:color w:val="000000"/>
          <w:sz w:val="20"/>
        </w:rPr>
        <w:t xml:space="preserve"> even left my .22 in the pick-up</w:t>
      </w:r>
      <w:r w:rsidR="00E73F7F">
        <w:rPr>
          <w:rFonts w:ascii="Verdana" w:hAnsi="Verdana"/>
          <w:color w:val="000000"/>
          <w:sz w:val="20"/>
        </w:rPr>
        <w:t>’s</w:t>
      </w:r>
      <w:r w:rsidRPr="00E73F7F">
        <w:rPr>
          <w:rFonts w:ascii="Verdana" w:hAnsi="Verdana"/>
          <w:color w:val="000000"/>
          <w:sz w:val="20"/>
        </w:rPr>
        <w:t xml:space="preserve"> gun rack.</w:t>
      </w:r>
    </w:p>
    <w:p w14:paraId="5DB12D1F" w14:textId="0BFD969D" w:rsidR="00E73F7F" w:rsidRDefault="00E73F7F" w:rsidP="00E73F7F">
      <w:pPr>
        <w:suppressAutoHyphens/>
        <w:spacing w:after="0" w:line="240" w:lineRule="auto"/>
        <w:ind w:firstLine="283"/>
        <w:jc w:val="both"/>
        <w:rPr>
          <w:rFonts w:ascii="Verdana" w:hAnsi="Verdana"/>
          <w:color w:val="000000"/>
          <w:sz w:val="20"/>
        </w:rPr>
      </w:pPr>
      <w:r>
        <w:rPr>
          <w:rFonts w:ascii="Verdana" w:hAnsi="Verdana"/>
          <w:color w:val="000000"/>
          <w:sz w:val="20"/>
        </w:rPr>
        <w:t>“</w:t>
      </w:r>
      <w:r w:rsidR="00183698" w:rsidRPr="00E73F7F">
        <w:rPr>
          <w:rFonts w:ascii="Verdana" w:hAnsi="Verdana"/>
          <w:color w:val="000000"/>
          <w:sz w:val="20"/>
        </w:rPr>
        <w:t>Nobody</w:t>
      </w:r>
      <w:r>
        <w:rPr>
          <w:rFonts w:ascii="Verdana" w:hAnsi="Verdana"/>
          <w:color w:val="000000"/>
          <w:sz w:val="20"/>
        </w:rPr>
        <w:t>’s</w:t>
      </w:r>
      <w:r w:rsidR="00183698" w:rsidRPr="00E73F7F">
        <w:rPr>
          <w:rFonts w:ascii="Verdana" w:hAnsi="Verdana"/>
          <w:color w:val="000000"/>
          <w:sz w:val="20"/>
        </w:rPr>
        <w:t xml:space="preserve"> gonna do any shooting,</w:t>
      </w:r>
      <w:r>
        <w:rPr>
          <w:rFonts w:ascii="Verdana" w:hAnsi="Verdana"/>
          <w:color w:val="000000"/>
          <w:sz w:val="20"/>
        </w:rPr>
        <w:t xml:space="preserve">” </w:t>
      </w:r>
      <w:r w:rsidR="00183698" w:rsidRPr="00E73F7F">
        <w:rPr>
          <w:rFonts w:ascii="Verdana" w:hAnsi="Verdana"/>
          <w:color w:val="000000"/>
          <w:sz w:val="20"/>
        </w:rPr>
        <w:t>I said.</w:t>
      </w:r>
      <w:r>
        <w:rPr>
          <w:rFonts w:ascii="Verdana" w:hAnsi="Verdana"/>
          <w:color w:val="000000"/>
          <w:sz w:val="20"/>
        </w:rPr>
        <w:t xml:space="preserve"> “</w:t>
      </w:r>
      <w:r w:rsidR="00183698" w:rsidRPr="00E73F7F">
        <w:rPr>
          <w:rFonts w:ascii="Verdana" w:hAnsi="Verdana"/>
          <w:color w:val="000000"/>
          <w:sz w:val="20"/>
        </w:rPr>
        <w:t>We</w:t>
      </w:r>
      <w:r>
        <w:rPr>
          <w:rFonts w:ascii="Verdana" w:hAnsi="Verdana"/>
          <w:color w:val="000000"/>
          <w:sz w:val="20"/>
        </w:rPr>
        <w:t>’ll</w:t>
      </w:r>
      <w:r w:rsidR="00183698" w:rsidRPr="00E73F7F">
        <w:rPr>
          <w:rFonts w:ascii="Verdana" w:hAnsi="Verdana"/>
          <w:color w:val="000000"/>
          <w:sz w:val="20"/>
        </w:rPr>
        <w:t xml:space="preserve"> get this straightened out. Come on.</w:t>
      </w:r>
      <w:r>
        <w:rPr>
          <w:rFonts w:ascii="Verdana" w:hAnsi="Verdana"/>
          <w:color w:val="000000"/>
          <w:sz w:val="20"/>
        </w:rPr>
        <w:t>”</w:t>
      </w:r>
    </w:p>
    <w:p w14:paraId="7E1C123A" w14:textId="61B602AB" w:rsidR="00E73F7F" w:rsidRDefault="00183698" w:rsidP="00E73F7F">
      <w:pPr>
        <w:suppressAutoHyphens/>
        <w:spacing w:after="0" w:line="240" w:lineRule="auto"/>
        <w:ind w:firstLine="283"/>
        <w:jc w:val="both"/>
        <w:rPr>
          <w:rFonts w:ascii="Verdana" w:hAnsi="Verdana"/>
          <w:color w:val="000000"/>
          <w:sz w:val="20"/>
        </w:rPr>
      </w:pPr>
      <w:r w:rsidRPr="00E73F7F">
        <w:rPr>
          <w:rFonts w:ascii="Verdana" w:hAnsi="Verdana"/>
          <w:color w:val="000000"/>
          <w:sz w:val="20"/>
        </w:rPr>
        <w:t>She headed for the door, and I paused just long enough to tell Henry,</w:t>
      </w:r>
      <w:r w:rsidR="00E73F7F">
        <w:rPr>
          <w:rFonts w:ascii="Verdana" w:hAnsi="Verdana"/>
          <w:color w:val="000000"/>
          <w:sz w:val="20"/>
        </w:rPr>
        <w:t xml:space="preserve"> “</w:t>
      </w:r>
      <w:r w:rsidRPr="00E73F7F">
        <w:rPr>
          <w:rFonts w:ascii="Verdana" w:hAnsi="Verdana"/>
          <w:color w:val="000000"/>
          <w:sz w:val="20"/>
        </w:rPr>
        <w:t>All the same, do</w:t>
      </w:r>
      <w:r w:rsidR="00E73F7F">
        <w:rPr>
          <w:rFonts w:ascii="Verdana" w:hAnsi="Verdana"/>
          <w:color w:val="000000"/>
          <w:sz w:val="20"/>
        </w:rPr>
        <w:t>n’t</w:t>
      </w:r>
      <w:r w:rsidRPr="00E73F7F">
        <w:rPr>
          <w:rFonts w:ascii="Verdana" w:hAnsi="Verdana"/>
          <w:color w:val="000000"/>
          <w:sz w:val="20"/>
        </w:rPr>
        <w:t xml:space="preserve"> you call that son of a bitch.</w:t>
      </w:r>
      <w:r w:rsidR="00E73F7F">
        <w:rPr>
          <w:rFonts w:ascii="Verdana" w:hAnsi="Verdana"/>
          <w:color w:val="000000"/>
          <w:sz w:val="20"/>
        </w:rPr>
        <w:t>”</w:t>
      </w:r>
    </w:p>
    <w:p w14:paraId="32641B1B" w14:textId="586AA297" w:rsidR="00183698" w:rsidRPr="00E73F7F" w:rsidRDefault="00183698" w:rsidP="00E73F7F">
      <w:pPr>
        <w:suppressAutoHyphens/>
        <w:spacing w:after="0" w:line="240" w:lineRule="auto"/>
        <w:ind w:firstLine="283"/>
        <w:jc w:val="both"/>
        <w:rPr>
          <w:rFonts w:ascii="Verdana" w:hAnsi="Verdana"/>
          <w:color w:val="000000"/>
          <w:sz w:val="20"/>
        </w:rPr>
      </w:pPr>
      <w:r w:rsidRPr="00E73F7F">
        <w:rPr>
          <w:rFonts w:ascii="Verdana" w:hAnsi="Verdana"/>
          <w:color w:val="000000"/>
          <w:sz w:val="20"/>
        </w:rPr>
        <w:t>I drove, and Allie sat there with the .38 in her lap. I wished she</w:t>
      </w:r>
      <w:r w:rsidR="00E73F7F">
        <w:rPr>
          <w:rFonts w:ascii="Verdana" w:hAnsi="Verdana"/>
          <w:color w:val="000000"/>
          <w:sz w:val="20"/>
        </w:rPr>
        <w:t>’d</w:t>
      </w:r>
      <w:r w:rsidRPr="00E73F7F">
        <w:rPr>
          <w:rFonts w:ascii="Verdana" w:hAnsi="Verdana"/>
          <w:color w:val="000000"/>
          <w:sz w:val="20"/>
        </w:rPr>
        <w:t xml:space="preserve"> put it away, but she did</w:t>
      </w:r>
      <w:r w:rsidR="00E73F7F">
        <w:rPr>
          <w:rFonts w:ascii="Verdana" w:hAnsi="Verdana"/>
          <w:color w:val="000000"/>
          <w:sz w:val="20"/>
        </w:rPr>
        <w:t>n’t</w:t>
      </w:r>
      <w:r w:rsidRPr="00E73F7F">
        <w:rPr>
          <w:rFonts w:ascii="Verdana" w:hAnsi="Verdana"/>
          <w:color w:val="000000"/>
          <w:sz w:val="20"/>
        </w:rPr>
        <w:t xml:space="preserve"> and I wa</w:t>
      </w:r>
      <w:r w:rsidR="00E73F7F">
        <w:rPr>
          <w:rFonts w:ascii="Verdana" w:hAnsi="Verdana"/>
          <w:color w:val="000000"/>
          <w:sz w:val="20"/>
        </w:rPr>
        <w:t>n’t</w:t>
      </w:r>
      <w:r w:rsidRPr="00E73F7F">
        <w:rPr>
          <w:rFonts w:ascii="Verdana" w:hAnsi="Verdana"/>
          <w:color w:val="000000"/>
          <w:sz w:val="20"/>
        </w:rPr>
        <w:t xml:space="preserve"> about to argue with her. We</w:t>
      </w:r>
      <w:r w:rsidR="00E73F7F">
        <w:rPr>
          <w:rFonts w:ascii="Verdana" w:hAnsi="Verdana"/>
          <w:color w:val="000000"/>
          <w:sz w:val="20"/>
        </w:rPr>
        <w:t>’d</w:t>
      </w:r>
      <w:r w:rsidRPr="00E73F7F">
        <w:rPr>
          <w:rFonts w:ascii="Verdana" w:hAnsi="Verdana"/>
          <w:color w:val="000000"/>
          <w:sz w:val="20"/>
        </w:rPr>
        <w:t xml:space="preserve"> been married long enough that I knew better than to mess with her when she was in a mood like that.</w:t>
      </w:r>
    </w:p>
    <w:p w14:paraId="4570AD9B" w14:textId="6E65AB05" w:rsidR="00183698" w:rsidRPr="00E73F7F" w:rsidRDefault="00183698" w:rsidP="00E73F7F">
      <w:pPr>
        <w:suppressAutoHyphens/>
        <w:spacing w:after="0" w:line="240" w:lineRule="auto"/>
        <w:ind w:firstLine="283"/>
        <w:jc w:val="both"/>
        <w:rPr>
          <w:rFonts w:ascii="Verdana" w:hAnsi="Verdana"/>
          <w:color w:val="000000"/>
          <w:sz w:val="20"/>
        </w:rPr>
      </w:pPr>
      <w:r w:rsidRPr="00E73F7F">
        <w:rPr>
          <w:rFonts w:ascii="Verdana" w:hAnsi="Verdana"/>
          <w:color w:val="000000"/>
          <w:sz w:val="20"/>
        </w:rPr>
        <w:t xml:space="preserve">The whole way down Main Street I was thinking about what Doc Everett might want with dead babies. Did he do some sort of experiments on them? Did he sell </w:t>
      </w:r>
      <w:r w:rsidR="00E73F7F">
        <w:rPr>
          <w:rFonts w:ascii="Verdana" w:hAnsi="Verdana"/>
          <w:color w:val="000000"/>
          <w:sz w:val="20"/>
        </w:rPr>
        <w:t>’</w:t>
      </w:r>
      <w:r w:rsidRPr="00E73F7F">
        <w:rPr>
          <w:rFonts w:ascii="Verdana" w:hAnsi="Verdana"/>
          <w:color w:val="000000"/>
          <w:sz w:val="20"/>
        </w:rPr>
        <w:t>em for parts? I</w:t>
      </w:r>
      <w:r w:rsidR="00E73F7F">
        <w:rPr>
          <w:rFonts w:ascii="Verdana" w:hAnsi="Verdana"/>
          <w:color w:val="000000"/>
          <w:sz w:val="20"/>
        </w:rPr>
        <w:t>’d</w:t>
      </w:r>
      <w:r w:rsidRPr="00E73F7F">
        <w:rPr>
          <w:rFonts w:ascii="Verdana" w:hAnsi="Verdana"/>
          <w:color w:val="000000"/>
          <w:sz w:val="20"/>
        </w:rPr>
        <w:t xml:space="preserve"> heard there was cosmetics made out of unborn babies; maybe newborns were close enough.</w:t>
      </w:r>
    </w:p>
    <w:p w14:paraId="0EC0E223" w14:textId="77777777" w:rsidR="00183698" w:rsidRPr="00E73F7F" w:rsidRDefault="00183698" w:rsidP="00E73F7F">
      <w:pPr>
        <w:suppressAutoHyphens/>
        <w:spacing w:after="0" w:line="240" w:lineRule="auto"/>
        <w:ind w:firstLine="283"/>
        <w:jc w:val="both"/>
        <w:rPr>
          <w:rFonts w:ascii="Verdana" w:hAnsi="Verdana"/>
          <w:color w:val="000000"/>
          <w:sz w:val="20"/>
        </w:rPr>
      </w:pPr>
      <w:r w:rsidRPr="00E73F7F">
        <w:rPr>
          <w:rFonts w:ascii="Verdana" w:hAnsi="Verdana"/>
          <w:color w:val="000000"/>
          <w:sz w:val="20"/>
        </w:rPr>
        <w:t>It made me feel sick again, thinking about it.</w:t>
      </w:r>
    </w:p>
    <w:p w14:paraId="46D9367F" w14:textId="0A861FDD" w:rsidR="00E73F7F" w:rsidRDefault="00183698" w:rsidP="00E73F7F">
      <w:pPr>
        <w:suppressAutoHyphens/>
        <w:spacing w:after="0" w:line="240" w:lineRule="auto"/>
        <w:ind w:firstLine="283"/>
        <w:jc w:val="both"/>
        <w:rPr>
          <w:rFonts w:ascii="Verdana" w:hAnsi="Verdana"/>
          <w:color w:val="000000"/>
          <w:sz w:val="20"/>
        </w:rPr>
      </w:pPr>
      <w:r w:rsidRPr="00E73F7F">
        <w:rPr>
          <w:rFonts w:ascii="Verdana" w:hAnsi="Verdana"/>
          <w:color w:val="000000"/>
          <w:sz w:val="20"/>
        </w:rPr>
        <w:t>It was getting on to five o</w:t>
      </w:r>
      <w:r w:rsidR="00E73F7F">
        <w:rPr>
          <w:rFonts w:ascii="Verdana" w:hAnsi="Verdana"/>
          <w:color w:val="000000"/>
          <w:sz w:val="20"/>
        </w:rPr>
        <w:t>’</w:t>
      </w:r>
      <w:r w:rsidRPr="00E73F7F">
        <w:rPr>
          <w:rFonts w:ascii="Verdana" w:hAnsi="Verdana"/>
          <w:color w:val="000000"/>
          <w:sz w:val="20"/>
        </w:rPr>
        <w:t>clock when we pulled up in front of the Everett house, but I saw there was</w:t>
      </w:r>
      <w:r w:rsidR="00E73F7F">
        <w:rPr>
          <w:rFonts w:ascii="Verdana" w:hAnsi="Verdana"/>
          <w:color w:val="000000"/>
          <w:sz w:val="20"/>
        </w:rPr>
        <w:t>n’t</w:t>
      </w:r>
      <w:r w:rsidRPr="00E73F7F">
        <w:rPr>
          <w:rFonts w:ascii="Verdana" w:hAnsi="Verdana"/>
          <w:color w:val="000000"/>
          <w:sz w:val="20"/>
        </w:rPr>
        <w:t xml:space="preserve"> a car in the driveway.</w:t>
      </w:r>
    </w:p>
    <w:p w14:paraId="45BE9ED9" w14:textId="3017B93F" w:rsidR="00E73F7F" w:rsidRDefault="00E73F7F" w:rsidP="00E73F7F">
      <w:pPr>
        <w:suppressAutoHyphens/>
        <w:spacing w:after="0" w:line="240" w:lineRule="auto"/>
        <w:ind w:firstLine="283"/>
        <w:jc w:val="both"/>
        <w:rPr>
          <w:rFonts w:ascii="Verdana" w:hAnsi="Verdana"/>
          <w:color w:val="000000"/>
          <w:sz w:val="20"/>
        </w:rPr>
      </w:pPr>
      <w:r>
        <w:rPr>
          <w:rFonts w:ascii="Verdana" w:hAnsi="Verdana"/>
          <w:color w:val="000000"/>
          <w:sz w:val="20"/>
        </w:rPr>
        <w:t>“</w:t>
      </w:r>
      <w:r w:rsidR="00183698" w:rsidRPr="00E73F7F">
        <w:rPr>
          <w:rFonts w:ascii="Verdana" w:hAnsi="Verdana"/>
          <w:color w:val="000000"/>
          <w:sz w:val="20"/>
        </w:rPr>
        <w:t>He</w:t>
      </w:r>
      <w:r>
        <w:rPr>
          <w:rFonts w:ascii="Verdana" w:hAnsi="Verdana"/>
          <w:color w:val="000000"/>
          <w:sz w:val="20"/>
        </w:rPr>
        <w:t>’s</w:t>
      </w:r>
      <w:r w:rsidR="00183698" w:rsidRPr="00E73F7F">
        <w:rPr>
          <w:rFonts w:ascii="Verdana" w:hAnsi="Verdana"/>
          <w:color w:val="000000"/>
          <w:sz w:val="20"/>
        </w:rPr>
        <w:t xml:space="preserve"> not home yet,</w:t>
      </w:r>
      <w:r>
        <w:rPr>
          <w:rFonts w:ascii="Verdana" w:hAnsi="Verdana"/>
          <w:color w:val="000000"/>
          <w:sz w:val="20"/>
        </w:rPr>
        <w:t xml:space="preserve">” </w:t>
      </w:r>
      <w:r w:rsidR="00183698" w:rsidRPr="00E73F7F">
        <w:rPr>
          <w:rFonts w:ascii="Verdana" w:hAnsi="Verdana"/>
          <w:color w:val="000000"/>
          <w:sz w:val="20"/>
        </w:rPr>
        <w:t>I said, pointing.</w:t>
      </w:r>
    </w:p>
    <w:p w14:paraId="32B77F89" w14:textId="157B726A" w:rsidR="00183698" w:rsidRPr="00E73F7F" w:rsidRDefault="00E73F7F" w:rsidP="00E73F7F">
      <w:pPr>
        <w:suppressAutoHyphens/>
        <w:spacing w:after="0" w:line="240" w:lineRule="auto"/>
        <w:ind w:firstLine="283"/>
        <w:jc w:val="both"/>
        <w:rPr>
          <w:rFonts w:ascii="Verdana" w:hAnsi="Verdana"/>
          <w:color w:val="000000"/>
          <w:sz w:val="20"/>
        </w:rPr>
      </w:pPr>
      <w:r>
        <w:rPr>
          <w:rFonts w:ascii="Verdana" w:hAnsi="Verdana"/>
          <w:color w:val="000000"/>
          <w:sz w:val="20"/>
        </w:rPr>
        <w:t>“</w:t>
      </w:r>
      <w:r w:rsidR="00183698" w:rsidRPr="00E73F7F">
        <w:rPr>
          <w:rFonts w:ascii="Verdana" w:hAnsi="Verdana"/>
          <w:color w:val="000000"/>
          <w:sz w:val="20"/>
        </w:rPr>
        <w:t>Then we wait,</w:t>
      </w:r>
      <w:r>
        <w:rPr>
          <w:rFonts w:ascii="Verdana" w:hAnsi="Verdana"/>
          <w:color w:val="000000"/>
          <w:sz w:val="20"/>
        </w:rPr>
        <w:t xml:space="preserve">” </w:t>
      </w:r>
      <w:r w:rsidR="00183698" w:rsidRPr="00E73F7F">
        <w:rPr>
          <w:rFonts w:ascii="Verdana" w:hAnsi="Verdana"/>
          <w:color w:val="000000"/>
          <w:sz w:val="20"/>
        </w:rPr>
        <w:t>Allie said.</w:t>
      </w:r>
    </w:p>
    <w:p w14:paraId="44A4897B" w14:textId="0DE5FA95" w:rsidR="00183698" w:rsidRPr="00E73F7F" w:rsidRDefault="00183698" w:rsidP="00E73F7F">
      <w:pPr>
        <w:suppressAutoHyphens/>
        <w:spacing w:after="0" w:line="240" w:lineRule="auto"/>
        <w:ind w:firstLine="283"/>
        <w:jc w:val="both"/>
        <w:rPr>
          <w:rFonts w:ascii="Verdana" w:hAnsi="Verdana"/>
          <w:color w:val="000000"/>
          <w:sz w:val="20"/>
        </w:rPr>
      </w:pPr>
      <w:r w:rsidRPr="00E73F7F">
        <w:rPr>
          <w:rFonts w:ascii="Verdana" w:hAnsi="Verdana"/>
          <w:color w:val="000000"/>
          <w:sz w:val="20"/>
        </w:rPr>
        <w:t>I was almost ready to argue about it when I heard a car coming, slow, and I looked up and there was Doc Everett</w:t>
      </w:r>
      <w:r w:rsidR="00E73F7F">
        <w:rPr>
          <w:rFonts w:ascii="Verdana" w:hAnsi="Verdana"/>
          <w:color w:val="000000"/>
          <w:sz w:val="20"/>
        </w:rPr>
        <w:t>’s</w:t>
      </w:r>
      <w:r w:rsidRPr="00E73F7F">
        <w:rPr>
          <w:rFonts w:ascii="Verdana" w:hAnsi="Verdana"/>
          <w:color w:val="000000"/>
          <w:sz w:val="20"/>
        </w:rPr>
        <w:t xml:space="preserve"> blue Olds coming down Main Street.</w:t>
      </w:r>
    </w:p>
    <w:p w14:paraId="773AFDEF" w14:textId="77777777" w:rsidR="00183698" w:rsidRPr="00E73F7F" w:rsidRDefault="00183698" w:rsidP="00E73F7F">
      <w:pPr>
        <w:suppressAutoHyphens/>
        <w:spacing w:after="0" w:line="240" w:lineRule="auto"/>
        <w:ind w:firstLine="283"/>
        <w:jc w:val="both"/>
        <w:rPr>
          <w:rFonts w:ascii="Verdana" w:hAnsi="Verdana"/>
          <w:color w:val="000000"/>
          <w:sz w:val="20"/>
        </w:rPr>
      </w:pPr>
      <w:r w:rsidRPr="00E73F7F">
        <w:rPr>
          <w:rFonts w:ascii="Verdana" w:hAnsi="Verdana"/>
          <w:color w:val="000000"/>
          <w:sz w:val="20"/>
        </w:rPr>
        <w:t>The doc saw us there and waved, and when he pulled into the driveway he got out and came over toward us. Allie kept the gun down out of sight, and we tried to look like nothing was troubling us.</w:t>
      </w:r>
    </w:p>
    <w:p w14:paraId="0AC62032" w14:textId="420B553F" w:rsidR="00E73F7F" w:rsidRDefault="00183698" w:rsidP="00E73F7F">
      <w:pPr>
        <w:suppressAutoHyphens/>
        <w:spacing w:after="0" w:line="240" w:lineRule="auto"/>
        <w:ind w:firstLine="283"/>
        <w:jc w:val="both"/>
        <w:rPr>
          <w:rFonts w:ascii="Verdana" w:hAnsi="Verdana"/>
          <w:color w:val="000000"/>
          <w:sz w:val="20"/>
        </w:rPr>
      </w:pPr>
      <w:r w:rsidRPr="00E73F7F">
        <w:rPr>
          <w:rFonts w:ascii="Verdana" w:hAnsi="Verdana"/>
          <w:color w:val="000000"/>
          <w:sz w:val="20"/>
        </w:rPr>
        <w:t>Then when he was about to lean in the window, when he was saying,</w:t>
      </w:r>
      <w:r w:rsidR="00E73F7F">
        <w:rPr>
          <w:rFonts w:ascii="Verdana" w:hAnsi="Verdana"/>
          <w:color w:val="000000"/>
          <w:sz w:val="20"/>
        </w:rPr>
        <w:t xml:space="preserve"> “</w:t>
      </w:r>
      <w:r w:rsidRPr="00E73F7F">
        <w:rPr>
          <w:rFonts w:ascii="Verdana" w:hAnsi="Verdana"/>
          <w:color w:val="000000"/>
          <w:sz w:val="20"/>
        </w:rPr>
        <w:t>What can I do for you folks?</w:t>
      </w:r>
      <w:r w:rsidR="00E73F7F">
        <w:rPr>
          <w:rFonts w:ascii="Verdana" w:hAnsi="Verdana"/>
          <w:color w:val="000000"/>
          <w:sz w:val="20"/>
        </w:rPr>
        <w:t xml:space="preserve">” </w:t>
      </w:r>
      <w:r w:rsidRPr="00E73F7F">
        <w:rPr>
          <w:rFonts w:ascii="Verdana" w:hAnsi="Verdana"/>
          <w:color w:val="000000"/>
          <w:sz w:val="20"/>
        </w:rPr>
        <w:t>Allie stuck the gun in his face.</w:t>
      </w:r>
    </w:p>
    <w:p w14:paraId="27F20FFA" w14:textId="621E502F" w:rsidR="00183698" w:rsidRPr="00E73F7F" w:rsidRDefault="00E73F7F" w:rsidP="00E73F7F">
      <w:pPr>
        <w:suppressAutoHyphens/>
        <w:spacing w:after="0" w:line="240" w:lineRule="auto"/>
        <w:ind w:firstLine="283"/>
        <w:jc w:val="both"/>
        <w:rPr>
          <w:rFonts w:ascii="Verdana" w:hAnsi="Verdana"/>
          <w:color w:val="000000"/>
          <w:sz w:val="20"/>
        </w:rPr>
      </w:pPr>
      <w:r>
        <w:rPr>
          <w:rFonts w:ascii="Verdana" w:hAnsi="Verdana"/>
          <w:color w:val="000000"/>
          <w:sz w:val="20"/>
        </w:rPr>
        <w:t>“</w:t>
      </w:r>
      <w:r w:rsidR="00183698" w:rsidRPr="00E73F7F">
        <w:rPr>
          <w:rFonts w:ascii="Verdana" w:hAnsi="Verdana"/>
          <w:color w:val="000000"/>
          <w:sz w:val="20"/>
        </w:rPr>
        <w:t>You can give me back my baby, you bastard,</w:t>
      </w:r>
      <w:r>
        <w:rPr>
          <w:rFonts w:ascii="Verdana" w:hAnsi="Verdana"/>
          <w:color w:val="000000"/>
          <w:sz w:val="20"/>
        </w:rPr>
        <w:t xml:space="preserve">” </w:t>
      </w:r>
      <w:r w:rsidR="00183698" w:rsidRPr="00E73F7F">
        <w:rPr>
          <w:rFonts w:ascii="Verdana" w:hAnsi="Verdana"/>
          <w:color w:val="000000"/>
          <w:sz w:val="20"/>
        </w:rPr>
        <w:t>she said.</w:t>
      </w:r>
    </w:p>
    <w:p w14:paraId="5719AC96" w14:textId="647DB04C" w:rsidR="00E73F7F" w:rsidRDefault="00183698" w:rsidP="00E73F7F">
      <w:pPr>
        <w:suppressAutoHyphens/>
        <w:spacing w:after="0" w:line="240" w:lineRule="auto"/>
        <w:ind w:firstLine="283"/>
        <w:jc w:val="both"/>
        <w:rPr>
          <w:rFonts w:ascii="Verdana" w:hAnsi="Verdana"/>
          <w:color w:val="000000"/>
          <w:sz w:val="20"/>
        </w:rPr>
      </w:pPr>
      <w:r w:rsidRPr="00E73F7F">
        <w:rPr>
          <w:rFonts w:ascii="Verdana" w:hAnsi="Verdana"/>
          <w:color w:val="000000"/>
          <w:sz w:val="20"/>
        </w:rPr>
        <w:t>He got this astonished look on his face and took a step back.</w:t>
      </w:r>
      <w:r w:rsidR="00E73F7F">
        <w:rPr>
          <w:rFonts w:ascii="Verdana" w:hAnsi="Verdana"/>
          <w:color w:val="000000"/>
          <w:sz w:val="20"/>
        </w:rPr>
        <w:t xml:space="preserve"> “</w:t>
      </w:r>
      <w:r w:rsidRPr="00E73F7F">
        <w:rPr>
          <w:rFonts w:ascii="Verdana" w:hAnsi="Verdana"/>
          <w:color w:val="000000"/>
          <w:sz w:val="20"/>
        </w:rPr>
        <w:t>Your baby</w:t>
      </w:r>
      <w:r w:rsidR="00E73F7F">
        <w:rPr>
          <w:rFonts w:ascii="Verdana" w:hAnsi="Verdana"/>
          <w:color w:val="000000"/>
          <w:sz w:val="20"/>
        </w:rPr>
        <w:t>’s</w:t>
      </w:r>
      <w:r w:rsidRPr="00E73F7F">
        <w:rPr>
          <w:rFonts w:ascii="Verdana" w:hAnsi="Verdana"/>
          <w:color w:val="000000"/>
          <w:sz w:val="20"/>
        </w:rPr>
        <w:t xml:space="preserve"> dead, Mrs. Sellers,</w:t>
      </w:r>
      <w:r w:rsidR="00E73F7F">
        <w:rPr>
          <w:rFonts w:ascii="Verdana" w:hAnsi="Verdana"/>
          <w:color w:val="000000"/>
          <w:sz w:val="20"/>
        </w:rPr>
        <w:t xml:space="preserve">” </w:t>
      </w:r>
      <w:r w:rsidRPr="00E73F7F">
        <w:rPr>
          <w:rFonts w:ascii="Verdana" w:hAnsi="Verdana"/>
          <w:color w:val="000000"/>
          <w:sz w:val="20"/>
        </w:rPr>
        <w:t>he said. He turned to me.</w:t>
      </w:r>
      <w:r w:rsidR="00E73F7F">
        <w:rPr>
          <w:rFonts w:ascii="Verdana" w:hAnsi="Verdana"/>
          <w:color w:val="000000"/>
          <w:sz w:val="20"/>
        </w:rPr>
        <w:t xml:space="preserve"> “</w:t>
      </w:r>
      <w:r w:rsidRPr="00E73F7F">
        <w:rPr>
          <w:rFonts w:ascii="Verdana" w:hAnsi="Verdana"/>
          <w:color w:val="000000"/>
          <w:sz w:val="20"/>
        </w:rPr>
        <w:t>You tell her, Bill.</w:t>
      </w:r>
      <w:r w:rsidR="00E73F7F">
        <w:rPr>
          <w:rFonts w:ascii="Verdana" w:hAnsi="Verdana"/>
          <w:color w:val="000000"/>
          <w:sz w:val="20"/>
        </w:rPr>
        <w:t>”</w:t>
      </w:r>
    </w:p>
    <w:p w14:paraId="63C4196F" w14:textId="0E59FDCA" w:rsidR="00E73F7F" w:rsidRDefault="00E73F7F" w:rsidP="00E73F7F">
      <w:pPr>
        <w:suppressAutoHyphens/>
        <w:spacing w:after="0" w:line="240" w:lineRule="auto"/>
        <w:ind w:firstLine="283"/>
        <w:jc w:val="both"/>
        <w:rPr>
          <w:rFonts w:ascii="Verdana" w:hAnsi="Verdana"/>
          <w:color w:val="000000"/>
          <w:sz w:val="20"/>
        </w:rPr>
      </w:pPr>
      <w:r>
        <w:rPr>
          <w:rFonts w:ascii="Verdana" w:hAnsi="Verdana"/>
          <w:color w:val="000000"/>
          <w:sz w:val="20"/>
        </w:rPr>
        <w:t>“</w:t>
      </w:r>
      <w:r w:rsidR="00183698" w:rsidRPr="00E73F7F">
        <w:rPr>
          <w:rFonts w:ascii="Verdana" w:hAnsi="Verdana"/>
          <w:color w:val="000000"/>
          <w:sz w:val="20"/>
        </w:rPr>
        <w:t>We know the baby</w:t>
      </w:r>
      <w:r>
        <w:rPr>
          <w:rFonts w:ascii="Verdana" w:hAnsi="Verdana"/>
          <w:color w:val="000000"/>
          <w:sz w:val="20"/>
        </w:rPr>
        <w:t>’s</w:t>
      </w:r>
      <w:r w:rsidR="00183698" w:rsidRPr="00E73F7F">
        <w:rPr>
          <w:rFonts w:ascii="Verdana" w:hAnsi="Verdana"/>
          <w:color w:val="000000"/>
          <w:sz w:val="20"/>
        </w:rPr>
        <w:t xml:space="preserve"> dead, Doc,</w:t>
      </w:r>
      <w:r>
        <w:rPr>
          <w:rFonts w:ascii="Verdana" w:hAnsi="Verdana"/>
          <w:color w:val="000000"/>
          <w:sz w:val="20"/>
        </w:rPr>
        <w:t xml:space="preserve">” </w:t>
      </w:r>
      <w:r w:rsidR="00183698" w:rsidRPr="00E73F7F">
        <w:rPr>
          <w:rFonts w:ascii="Verdana" w:hAnsi="Verdana"/>
          <w:color w:val="000000"/>
          <w:sz w:val="20"/>
        </w:rPr>
        <w:t>I said,</w:t>
      </w:r>
      <w:r>
        <w:rPr>
          <w:rFonts w:ascii="Verdana" w:hAnsi="Verdana"/>
          <w:color w:val="000000"/>
          <w:sz w:val="20"/>
        </w:rPr>
        <w:t xml:space="preserve"> “</w:t>
      </w:r>
      <w:r w:rsidR="00183698" w:rsidRPr="00E73F7F">
        <w:rPr>
          <w:rFonts w:ascii="Verdana" w:hAnsi="Verdana"/>
          <w:color w:val="000000"/>
          <w:sz w:val="20"/>
        </w:rPr>
        <w:t>but we want the body.</w:t>
      </w:r>
      <w:r>
        <w:rPr>
          <w:rFonts w:ascii="Verdana" w:hAnsi="Verdana"/>
          <w:color w:val="000000"/>
          <w:sz w:val="20"/>
        </w:rPr>
        <w:t>”</w:t>
      </w:r>
    </w:p>
    <w:p w14:paraId="18869F75" w14:textId="0920FF34" w:rsidR="00E73F7F" w:rsidRDefault="00E73F7F" w:rsidP="00E73F7F">
      <w:pPr>
        <w:suppressAutoHyphens/>
        <w:spacing w:after="0" w:line="240" w:lineRule="auto"/>
        <w:ind w:firstLine="283"/>
        <w:jc w:val="both"/>
        <w:rPr>
          <w:rFonts w:ascii="Verdana" w:hAnsi="Verdana"/>
          <w:color w:val="000000"/>
          <w:sz w:val="20"/>
        </w:rPr>
      </w:pPr>
      <w:r>
        <w:rPr>
          <w:rFonts w:ascii="Verdana" w:hAnsi="Verdana"/>
          <w:color w:val="000000"/>
          <w:sz w:val="20"/>
        </w:rPr>
        <w:t>“</w:t>
      </w:r>
      <w:r w:rsidR="00183698" w:rsidRPr="00E73F7F">
        <w:rPr>
          <w:rFonts w:ascii="Verdana" w:hAnsi="Verdana"/>
          <w:color w:val="000000"/>
          <w:sz w:val="20"/>
        </w:rPr>
        <w:t>Well, it</w:t>
      </w:r>
      <w:r>
        <w:rPr>
          <w:rFonts w:ascii="Verdana" w:hAnsi="Verdana"/>
          <w:color w:val="000000"/>
          <w:sz w:val="20"/>
        </w:rPr>
        <w:t>’s</w:t>
      </w:r>
      <w:r w:rsidR="00183698" w:rsidRPr="00E73F7F">
        <w:rPr>
          <w:rFonts w:ascii="Verdana" w:hAnsi="Verdana"/>
          <w:color w:val="000000"/>
          <w:sz w:val="20"/>
        </w:rPr>
        <w:t xml:space="preserve"> at Tuchman</w:t>
      </w:r>
      <w:r>
        <w:rPr>
          <w:rFonts w:ascii="Verdana" w:hAnsi="Verdana"/>
          <w:color w:val="000000"/>
          <w:sz w:val="20"/>
        </w:rPr>
        <w:t>’s</w:t>
      </w:r>
      <w:r w:rsidR="00183698" w:rsidRPr="00E73F7F">
        <w:rPr>
          <w:rFonts w:ascii="Verdana" w:hAnsi="Verdana"/>
          <w:color w:val="000000"/>
          <w:sz w:val="20"/>
        </w:rPr>
        <w:t xml:space="preserve"> Funeral Home...</w:t>
      </w:r>
      <w:r>
        <w:rPr>
          <w:rFonts w:ascii="Verdana" w:hAnsi="Verdana"/>
          <w:color w:val="000000"/>
          <w:sz w:val="20"/>
        </w:rPr>
        <w:t>”</w:t>
      </w:r>
    </w:p>
    <w:p w14:paraId="39AF21B7" w14:textId="5181C63A" w:rsidR="00E73F7F" w:rsidRDefault="00E73F7F" w:rsidP="00E73F7F">
      <w:pPr>
        <w:suppressAutoHyphens/>
        <w:spacing w:after="0" w:line="240" w:lineRule="auto"/>
        <w:ind w:firstLine="283"/>
        <w:jc w:val="both"/>
        <w:rPr>
          <w:rFonts w:ascii="Verdana" w:hAnsi="Verdana"/>
          <w:color w:val="000000"/>
          <w:sz w:val="20"/>
        </w:rPr>
      </w:pPr>
      <w:r>
        <w:rPr>
          <w:rFonts w:ascii="Verdana" w:hAnsi="Verdana"/>
          <w:color w:val="000000"/>
          <w:sz w:val="20"/>
        </w:rPr>
        <w:t>“</w:t>
      </w:r>
      <w:r w:rsidR="00183698" w:rsidRPr="00E73F7F">
        <w:rPr>
          <w:rFonts w:ascii="Verdana" w:hAnsi="Verdana"/>
          <w:color w:val="000000"/>
          <w:sz w:val="20"/>
        </w:rPr>
        <w:t>No, t</w:t>
      </w:r>
      <w:r>
        <w:rPr>
          <w:rFonts w:ascii="Verdana" w:hAnsi="Verdana"/>
          <w:color w:val="000000"/>
          <w:sz w:val="20"/>
        </w:rPr>
        <w:t>’</w:t>
      </w:r>
      <w:r w:rsidR="00183698" w:rsidRPr="00E73F7F">
        <w:rPr>
          <w:rFonts w:ascii="Verdana" w:hAnsi="Verdana"/>
          <w:color w:val="000000"/>
          <w:sz w:val="20"/>
        </w:rPr>
        <w:t>ai</w:t>
      </w:r>
      <w:r>
        <w:rPr>
          <w:rFonts w:ascii="Verdana" w:hAnsi="Verdana"/>
          <w:color w:val="000000"/>
          <w:sz w:val="20"/>
        </w:rPr>
        <w:t>n’t</w:t>
      </w:r>
      <w:r w:rsidR="00183698" w:rsidRPr="00E73F7F">
        <w:rPr>
          <w:rFonts w:ascii="Verdana" w:hAnsi="Verdana"/>
          <w:color w:val="000000"/>
          <w:sz w:val="20"/>
        </w:rPr>
        <w:t>,</w:t>
      </w:r>
      <w:r>
        <w:rPr>
          <w:rFonts w:ascii="Verdana" w:hAnsi="Verdana"/>
          <w:color w:val="000000"/>
          <w:sz w:val="20"/>
        </w:rPr>
        <w:t xml:space="preserve">” </w:t>
      </w:r>
      <w:r w:rsidR="00183698" w:rsidRPr="00E73F7F">
        <w:rPr>
          <w:rFonts w:ascii="Verdana" w:hAnsi="Verdana"/>
          <w:color w:val="000000"/>
          <w:sz w:val="20"/>
        </w:rPr>
        <w:t>Allie said, pulling back the hammer on the revolver.</w:t>
      </w:r>
      <w:r>
        <w:rPr>
          <w:rFonts w:ascii="Verdana" w:hAnsi="Verdana"/>
          <w:color w:val="000000"/>
          <w:sz w:val="20"/>
        </w:rPr>
        <w:t xml:space="preserve"> “</w:t>
      </w:r>
      <w:r w:rsidR="00183698" w:rsidRPr="00E73F7F">
        <w:rPr>
          <w:rFonts w:ascii="Verdana" w:hAnsi="Verdana"/>
          <w:color w:val="000000"/>
          <w:sz w:val="20"/>
        </w:rPr>
        <w:t>You kept her. And if you do</w:t>
      </w:r>
      <w:r>
        <w:rPr>
          <w:rFonts w:ascii="Verdana" w:hAnsi="Verdana"/>
          <w:color w:val="000000"/>
          <w:sz w:val="20"/>
        </w:rPr>
        <w:t>n’t</w:t>
      </w:r>
      <w:r w:rsidR="00183698" w:rsidRPr="00E73F7F">
        <w:rPr>
          <w:rFonts w:ascii="Verdana" w:hAnsi="Verdana"/>
          <w:color w:val="000000"/>
          <w:sz w:val="20"/>
        </w:rPr>
        <w:t xml:space="preserve"> start telling us why, I might just think you</w:t>
      </w:r>
      <w:r w:rsidR="00183698" w:rsidRPr="00E73F7F">
        <w:rPr>
          <w:rStyle w:val="01Text"/>
          <w:rFonts w:ascii="Verdana" w:hAnsi="Verdana"/>
          <w:color w:val="000000"/>
          <w:sz w:val="20"/>
        </w:rPr>
        <w:t xml:space="preserve"> </w:t>
      </w:r>
      <w:r w:rsidR="00183698" w:rsidRPr="00E73F7F">
        <w:rPr>
          <w:rStyle w:val="00Text"/>
          <w:rFonts w:ascii="Verdana" w:hAnsi="Verdana"/>
          <w:color w:val="000000"/>
          <w:sz w:val="20"/>
        </w:rPr>
        <w:t>killed</w:t>
      </w:r>
      <w:r w:rsidR="00183698" w:rsidRPr="00E73F7F">
        <w:rPr>
          <w:rStyle w:val="01Text"/>
          <w:rFonts w:ascii="Verdana" w:hAnsi="Verdana"/>
          <w:color w:val="000000"/>
          <w:sz w:val="20"/>
        </w:rPr>
        <w:t xml:space="preserve"> </w:t>
      </w:r>
      <w:r w:rsidR="00183698" w:rsidRPr="00E73F7F">
        <w:rPr>
          <w:rFonts w:ascii="Verdana" w:hAnsi="Verdana"/>
          <w:color w:val="000000"/>
          <w:sz w:val="20"/>
        </w:rPr>
        <w:t>her.</w:t>
      </w:r>
      <w:r>
        <w:rPr>
          <w:rFonts w:ascii="Verdana" w:hAnsi="Verdana"/>
          <w:color w:val="000000"/>
          <w:sz w:val="20"/>
        </w:rPr>
        <w:t>”</w:t>
      </w:r>
    </w:p>
    <w:p w14:paraId="6D8D0AB0" w14:textId="6E3689FF" w:rsidR="00E73F7F" w:rsidRDefault="00183698" w:rsidP="00E73F7F">
      <w:pPr>
        <w:suppressAutoHyphens/>
        <w:spacing w:after="0" w:line="240" w:lineRule="auto"/>
        <w:ind w:firstLine="283"/>
        <w:jc w:val="both"/>
        <w:rPr>
          <w:rFonts w:ascii="Verdana" w:hAnsi="Verdana"/>
          <w:color w:val="000000"/>
          <w:sz w:val="20"/>
        </w:rPr>
      </w:pPr>
      <w:r w:rsidRPr="00E73F7F">
        <w:rPr>
          <w:rFonts w:ascii="Verdana" w:hAnsi="Verdana"/>
          <w:color w:val="000000"/>
          <w:sz w:val="20"/>
        </w:rPr>
        <w:t>Doc Everett threw up his hands</w:t>
      </w:r>
      <w:r w:rsidR="00EB2D66">
        <w:rPr>
          <w:rFonts w:ascii="Verdana" w:hAnsi="Verdana"/>
          <w:color w:val="000000"/>
          <w:sz w:val="20"/>
        </w:rPr>
        <w:t xml:space="preserve"> — </w:t>
      </w:r>
      <w:r w:rsidRPr="00E73F7F">
        <w:rPr>
          <w:rFonts w:ascii="Verdana" w:hAnsi="Verdana"/>
          <w:color w:val="000000"/>
          <w:sz w:val="20"/>
        </w:rPr>
        <w:t>guess that</w:t>
      </w:r>
      <w:r w:rsidR="00E73F7F">
        <w:rPr>
          <w:rFonts w:ascii="Verdana" w:hAnsi="Verdana"/>
          <w:color w:val="000000"/>
          <w:sz w:val="20"/>
        </w:rPr>
        <w:t>’s</w:t>
      </w:r>
      <w:r w:rsidRPr="00E73F7F">
        <w:rPr>
          <w:rFonts w:ascii="Verdana" w:hAnsi="Verdana"/>
          <w:color w:val="000000"/>
          <w:sz w:val="20"/>
        </w:rPr>
        <w:t xml:space="preserve"> something everyone</w:t>
      </w:r>
      <w:r w:rsidR="00E73F7F">
        <w:rPr>
          <w:rFonts w:ascii="Verdana" w:hAnsi="Verdana"/>
          <w:color w:val="000000"/>
          <w:sz w:val="20"/>
        </w:rPr>
        <w:t>’s</w:t>
      </w:r>
      <w:r w:rsidRPr="00E73F7F">
        <w:rPr>
          <w:rFonts w:ascii="Verdana" w:hAnsi="Verdana"/>
          <w:color w:val="000000"/>
          <w:sz w:val="20"/>
        </w:rPr>
        <w:t xml:space="preserve"> picked up from TV or something.</w:t>
      </w:r>
      <w:r w:rsidR="00E73F7F">
        <w:rPr>
          <w:rFonts w:ascii="Verdana" w:hAnsi="Verdana"/>
          <w:color w:val="000000"/>
          <w:sz w:val="20"/>
        </w:rPr>
        <w:t xml:space="preserve"> “</w:t>
      </w:r>
      <w:r w:rsidRPr="00E73F7F">
        <w:rPr>
          <w:rFonts w:ascii="Verdana" w:hAnsi="Verdana"/>
          <w:color w:val="000000"/>
          <w:sz w:val="20"/>
        </w:rPr>
        <w:t>I did</w:t>
      </w:r>
      <w:r w:rsidR="00E73F7F">
        <w:rPr>
          <w:rFonts w:ascii="Verdana" w:hAnsi="Verdana"/>
          <w:color w:val="000000"/>
          <w:sz w:val="20"/>
        </w:rPr>
        <w:t>n’t</w:t>
      </w:r>
      <w:r w:rsidRPr="00E73F7F">
        <w:rPr>
          <w:rFonts w:ascii="Verdana" w:hAnsi="Verdana"/>
          <w:color w:val="000000"/>
          <w:sz w:val="20"/>
        </w:rPr>
        <w:t xml:space="preserve"> kill her!</w:t>
      </w:r>
      <w:r w:rsidR="00E73F7F">
        <w:rPr>
          <w:rFonts w:ascii="Verdana" w:hAnsi="Verdana"/>
          <w:color w:val="000000"/>
          <w:sz w:val="20"/>
        </w:rPr>
        <w:t xml:space="preserve">” </w:t>
      </w:r>
      <w:r w:rsidRPr="00E73F7F">
        <w:rPr>
          <w:rFonts w:ascii="Verdana" w:hAnsi="Verdana"/>
          <w:color w:val="000000"/>
          <w:sz w:val="20"/>
        </w:rPr>
        <w:t>he said.</w:t>
      </w:r>
    </w:p>
    <w:p w14:paraId="28866C41" w14:textId="04B91F5C" w:rsidR="00E73F7F" w:rsidRDefault="00E73F7F" w:rsidP="00E73F7F">
      <w:pPr>
        <w:pStyle w:val="Para13"/>
        <w:suppressAutoHyphens/>
        <w:spacing w:line="240" w:lineRule="auto"/>
        <w:ind w:firstLine="283"/>
        <w:rPr>
          <w:rStyle w:val="00Text"/>
          <w:rFonts w:ascii="Verdana" w:eastAsiaTheme="majorEastAsia" w:hAnsi="Verdana"/>
          <w:sz w:val="20"/>
        </w:rPr>
      </w:pPr>
      <w:r>
        <w:rPr>
          <w:rFonts w:ascii="Verdana" w:hAnsi="Verdana"/>
          <w:sz w:val="20"/>
        </w:rPr>
        <w:t>“</w:t>
      </w:r>
      <w:r w:rsidR="00183698" w:rsidRPr="00E73F7F">
        <w:rPr>
          <w:rFonts w:ascii="Verdana" w:hAnsi="Verdana"/>
          <w:sz w:val="20"/>
        </w:rPr>
        <w:t>Then why</w:t>
      </w:r>
      <w:r>
        <w:rPr>
          <w:rFonts w:ascii="Verdana" w:hAnsi="Verdana"/>
          <w:sz w:val="20"/>
        </w:rPr>
        <w:t>’d</w:t>
      </w:r>
      <w:r w:rsidR="00183698" w:rsidRPr="00E73F7F">
        <w:rPr>
          <w:rFonts w:ascii="Verdana" w:hAnsi="Verdana"/>
          <w:sz w:val="20"/>
        </w:rPr>
        <w:t xml:space="preserve"> you take the body</w:t>
      </w:r>
      <w:r w:rsidR="00183698" w:rsidRPr="00E73F7F">
        <w:rPr>
          <w:rStyle w:val="00Text"/>
          <w:rFonts w:ascii="Verdana" w:eastAsiaTheme="majorEastAsia" w:hAnsi="Verdana"/>
          <w:sz w:val="20"/>
        </w:rPr>
        <w:t>?</w:t>
      </w:r>
      <w:r>
        <w:rPr>
          <w:rStyle w:val="00Text"/>
          <w:rFonts w:ascii="Verdana" w:eastAsiaTheme="majorEastAsia" w:hAnsi="Verdana"/>
          <w:sz w:val="20"/>
        </w:rPr>
        <w:t>”</w:t>
      </w:r>
    </w:p>
    <w:p w14:paraId="6F0CA5EF" w14:textId="77777777" w:rsidR="00E73F7F" w:rsidRDefault="00E73F7F" w:rsidP="00E73F7F">
      <w:pPr>
        <w:suppressAutoHyphens/>
        <w:spacing w:after="0" w:line="240" w:lineRule="auto"/>
        <w:ind w:firstLine="283"/>
        <w:jc w:val="both"/>
        <w:rPr>
          <w:rFonts w:ascii="Verdana" w:hAnsi="Verdana"/>
          <w:color w:val="000000"/>
          <w:sz w:val="20"/>
        </w:rPr>
      </w:pPr>
      <w:r>
        <w:rPr>
          <w:rStyle w:val="00Text"/>
          <w:rFonts w:ascii="Verdana" w:eastAsiaTheme="majorEastAsia" w:hAnsi="Verdana"/>
          <w:sz w:val="20"/>
        </w:rPr>
        <w:t>“</w:t>
      </w:r>
      <w:r w:rsidR="00183698" w:rsidRPr="00E73F7F">
        <w:rPr>
          <w:rFonts w:ascii="Verdana" w:hAnsi="Verdana"/>
          <w:color w:val="000000"/>
          <w:sz w:val="20"/>
        </w:rPr>
        <w:t>For my sister!</w:t>
      </w:r>
      <w:r>
        <w:rPr>
          <w:rFonts w:ascii="Verdana" w:hAnsi="Verdana"/>
          <w:color w:val="000000"/>
          <w:sz w:val="20"/>
        </w:rPr>
        <w:t>”</w:t>
      </w:r>
    </w:p>
    <w:p w14:paraId="7A43831D" w14:textId="47F3CD02" w:rsidR="00183698" w:rsidRPr="00E73F7F" w:rsidRDefault="00183698" w:rsidP="00E73F7F">
      <w:pPr>
        <w:suppressAutoHyphens/>
        <w:spacing w:after="0" w:line="240" w:lineRule="auto"/>
        <w:ind w:firstLine="283"/>
        <w:jc w:val="both"/>
        <w:rPr>
          <w:rFonts w:ascii="Verdana" w:hAnsi="Verdana"/>
          <w:color w:val="000000"/>
          <w:sz w:val="20"/>
        </w:rPr>
      </w:pPr>
      <w:r w:rsidRPr="00E73F7F">
        <w:rPr>
          <w:rFonts w:ascii="Verdana" w:hAnsi="Verdana"/>
          <w:color w:val="000000"/>
          <w:sz w:val="20"/>
        </w:rPr>
        <w:t>Allie lowered the gun a little.</w:t>
      </w:r>
      <w:r w:rsidR="00E73F7F">
        <w:rPr>
          <w:rFonts w:ascii="Verdana" w:hAnsi="Verdana"/>
          <w:color w:val="000000"/>
          <w:sz w:val="20"/>
        </w:rPr>
        <w:t xml:space="preserve"> “</w:t>
      </w:r>
      <w:r w:rsidRPr="00E73F7F">
        <w:rPr>
          <w:rFonts w:ascii="Verdana" w:hAnsi="Verdana"/>
          <w:color w:val="000000"/>
          <w:sz w:val="20"/>
        </w:rPr>
        <w:t>What?</w:t>
      </w:r>
      <w:r w:rsidR="00E73F7F">
        <w:rPr>
          <w:rFonts w:ascii="Verdana" w:hAnsi="Verdana"/>
          <w:color w:val="000000"/>
          <w:sz w:val="20"/>
        </w:rPr>
        <w:t xml:space="preserve">” </w:t>
      </w:r>
      <w:r w:rsidRPr="00E73F7F">
        <w:rPr>
          <w:rFonts w:ascii="Verdana" w:hAnsi="Verdana"/>
          <w:color w:val="000000"/>
          <w:sz w:val="20"/>
        </w:rPr>
        <w:t>she said. She sounded mighty puzzled, which was about how I felt.</w:t>
      </w:r>
    </w:p>
    <w:p w14:paraId="2B47EF47" w14:textId="538B9BF4" w:rsidR="00E73F7F" w:rsidRDefault="00183698" w:rsidP="00E73F7F">
      <w:pPr>
        <w:suppressAutoHyphens/>
        <w:spacing w:after="0" w:line="240" w:lineRule="auto"/>
        <w:ind w:firstLine="283"/>
        <w:jc w:val="both"/>
        <w:rPr>
          <w:rFonts w:ascii="Verdana" w:hAnsi="Verdana"/>
          <w:color w:val="000000"/>
          <w:sz w:val="20"/>
        </w:rPr>
      </w:pPr>
      <w:r w:rsidRPr="00E73F7F">
        <w:rPr>
          <w:rFonts w:ascii="Verdana" w:hAnsi="Verdana"/>
          <w:color w:val="000000"/>
          <w:sz w:val="20"/>
        </w:rPr>
        <w:t>Doc Everett took that as a good sign, that she</w:t>
      </w:r>
      <w:r w:rsidR="00E73F7F">
        <w:rPr>
          <w:rFonts w:ascii="Verdana" w:hAnsi="Verdana"/>
          <w:color w:val="000000"/>
          <w:sz w:val="20"/>
        </w:rPr>
        <w:t>’d</w:t>
      </w:r>
      <w:r w:rsidRPr="00E73F7F">
        <w:rPr>
          <w:rFonts w:ascii="Verdana" w:hAnsi="Verdana"/>
          <w:color w:val="000000"/>
          <w:sz w:val="20"/>
        </w:rPr>
        <w:t xml:space="preserve"> lowered the gun, though to me all it meant was she was pointing at his gut instead of between his eyes and I wa</w:t>
      </w:r>
      <w:r w:rsidR="00E73F7F">
        <w:rPr>
          <w:rFonts w:ascii="Verdana" w:hAnsi="Verdana"/>
          <w:color w:val="000000"/>
          <w:sz w:val="20"/>
        </w:rPr>
        <w:t>n’t</w:t>
      </w:r>
      <w:r w:rsidRPr="00E73F7F">
        <w:rPr>
          <w:rFonts w:ascii="Verdana" w:hAnsi="Verdana"/>
          <w:color w:val="000000"/>
          <w:sz w:val="20"/>
        </w:rPr>
        <w:t xml:space="preserve"> sure I would</w:t>
      </w:r>
      <w:r w:rsidR="00E73F7F">
        <w:rPr>
          <w:rFonts w:ascii="Verdana" w:hAnsi="Verdana"/>
          <w:color w:val="000000"/>
          <w:sz w:val="20"/>
        </w:rPr>
        <w:t>n’t</w:t>
      </w:r>
      <w:r w:rsidRPr="00E73F7F">
        <w:rPr>
          <w:rFonts w:ascii="Verdana" w:hAnsi="Verdana"/>
          <w:color w:val="000000"/>
          <w:sz w:val="20"/>
        </w:rPr>
        <w:t xml:space="preserve"> rather have it over quick than get gut-shot, but he lowered his hands a bit, too.</w:t>
      </w:r>
      <w:r w:rsidR="00E73F7F">
        <w:rPr>
          <w:rFonts w:ascii="Verdana" w:hAnsi="Verdana"/>
          <w:color w:val="000000"/>
          <w:sz w:val="20"/>
        </w:rPr>
        <w:t xml:space="preserve"> “</w:t>
      </w:r>
      <w:r w:rsidRPr="00E73F7F">
        <w:rPr>
          <w:rFonts w:ascii="Verdana" w:hAnsi="Verdana"/>
          <w:color w:val="000000"/>
          <w:sz w:val="20"/>
        </w:rPr>
        <w:t>For my sister,</w:t>
      </w:r>
      <w:r w:rsidR="00E73F7F">
        <w:rPr>
          <w:rFonts w:ascii="Verdana" w:hAnsi="Verdana"/>
          <w:color w:val="000000"/>
          <w:sz w:val="20"/>
        </w:rPr>
        <w:t xml:space="preserve">” </w:t>
      </w:r>
      <w:r w:rsidRPr="00E73F7F">
        <w:rPr>
          <w:rFonts w:ascii="Verdana" w:hAnsi="Verdana"/>
          <w:color w:val="000000"/>
          <w:sz w:val="20"/>
        </w:rPr>
        <w:t>he said.</w:t>
      </w:r>
    </w:p>
    <w:p w14:paraId="581C0B80" w14:textId="675F459E" w:rsidR="00E73F7F" w:rsidRDefault="00E73F7F" w:rsidP="00E73F7F">
      <w:pPr>
        <w:suppressAutoHyphens/>
        <w:spacing w:after="0" w:line="240" w:lineRule="auto"/>
        <w:ind w:firstLine="283"/>
        <w:jc w:val="both"/>
        <w:rPr>
          <w:rFonts w:ascii="Verdana" w:hAnsi="Verdana"/>
          <w:color w:val="000000"/>
          <w:sz w:val="20"/>
        </w:rPr>
      </w:pPr>
      <w:r>
        <w:rPr>
          <w:rFonts w:ascii="Verdana" w:hAnsi="Verdana"/>
          <w:color w:val="000000"/>
          <w:sz w:val="20"/>
        </w:rPr>
        <w:t>“</w:t>
      </w:r>
      <w:r w:rsidR="00183698" w:rsidRPr="00E73F7F">
        <w:rPr>
          <w:rFonts w:ascii="Verdana" w:hAnsi="Verdana"/>
          <w:color w:val="000000"/>
          <w:sz w:val="20"/>
        </w:rPr>
        <w:t>What the hell are you talking about?</w:t>
      </w:r>
      <w:r>
        <w:rPr>
          <w:rFonts w:ascii="Verdana" w:hAnsi="Verdana"/>
          <w:color w:val="000000"/>
          <w:sz w:val="20"/>
        </w:rPr>
        <w:t xml:space="preserve">” </w:t>
      </w:r>
      <w:r w:rsidR="00183698" w:rsidRPr="00E73F7F">
        <w:rPr>
          <w:rFonts w:ascii="Verdana" w:hAnsi="Verdana"/>
          <w:color w:val="000000"/>
          <w:sz w:val="20"/>
        </w:rPr>
        <w:t>I asked.</w:t>
      </w:r>
      <w:r>
        <w:rPr>
          <w:rFonts w:ascii="Verdana" w:hAnsi="Verdana"/>
          <w:color w:val="000000"/>
          <w:sz w:val="20"/>
        </w:rPr>
        <w:t xml:space="preserve"> “</w:t>
      </w:r>
      <w:r w:rsidR="00183698" w:rsidRPr="00E73F7F">
        <w:rPr>
          <w:rFonts w:ascii="Verdana" w:hAnsi="Verdana"/>
          <w:color w:val="000000"/>
          <w:sz w:val="20"/>
        </w:rPr>
        <w:t>What the hell would your sister want with our baby? She</w:t>
      </w:r>
      <w:r>
        <w:rPr>
          <w:rFonts w:ascii="Verdana" w:hAnsi="Verdana"/>
          <w:color w:val="000000"/>
          <w:sz w:val="20"/>
        </w:rPr>
        <w:t>’s</w:t>
      </w:r>
      <w:r w:rsidR="00183698" w:rsidRPr="00E73F7F">
        <w:rPr>
          <w:rFonts w:ascii="Verdana" w:hAnsi="Verdana"/>
          <w:color w:val="000000"/>
          <w:sz w:val="20"/>
        </w:rPr>
        <w:t xml:space="preserve"> got her own, do</w:t>
      </w:r>
      <w:r>
        <w:rPr>
          <w:rFonts w:ascii="Verdana" w:hAnsi="Verdana"/>
          <w:color w:val="000000"/>
          <w:sz w:val="20"/>
        </w:rPr>
        <w:t>n’t</w:t>
      </w:r>
      <w:r w:rsidR="00183698" w:rsidRPr="00E73F7F">
        <w:rPr>
          <w:rFonts w:ascii="Verdana" w:hAnsi="Verdana"/>
          <w:color w:val="000000"/>
          <w:sz w:val="20"/>
        </w:rPr>
        <w:t xml:space="preserve"> she? And alive?</w:t>
      </w:r>
      <w:r>
        <w:rPr>
          <w:rFonts w:ascii="Verdana" w:hAnsi="Verdana"/>
          <w:color w:val="000000"/>
          <w:sz w:val="20"/>
        </w:rPr>
        <w:t>”</w:t>
      </w:r>
    </w:p>
    <w:p w14:paraId="5223D755" w14:textId="23E3C493" w:rsidR="00E73F7F" w:rsidRDefault="00183698" w:rsidP="00E73F7F">
      <w:pPr>
        <w:suppressAutoHyphens/>
        <w:spacing w:after="0" w:line="240" w:lineRule="auto"/>
        <w:ind w:firstLine="283"/>
        <w:jc w:val="both"/>
        <w:rPr>
          <w:rFonts w:ascii="Verdana" w:hAnsi="Verdana"/>
          <w:color w:val="000000"/>
          <w:sz w:val="20"/>
        </w:rPr>
      </w:pPr>
      <w:r w:rsidRPr="00E73F7F">
        <w:rPr>
          <w:rFonts w:ascii="Verdana" w:hAnsi="Verdana"/>
          <w:color w:val="000000"/>
          <w:sz w:val="20"/>
        </w:rPr>
        <w:t>Allie threw me a surprised glance at that, and the doc shook his head.</w:t>
      </w:r>
      <w:r w:rsidR="00E73F7F">
        <w:rPr>
          <w:rFonts w:ascii="Verdana" w:hAnsi="Verdana"/>
          <w:color w:val="000000"/>
          <w:sz w:val="20"/>
        </w:rPr>
        <w:t xml:space="preserve"> “</w:t>
      </w:r>
      <w:r w:rsidRPr="00E73F7F">
        <w:rPr>
          <w:rFonts w:ascii="Verdana" w:hAnsi="Verdana"/>
          <w:color w:val="000000"/>
          <w:sz w:val="20"/>
        </w:rPr>
        <w:t>No,</w:t>
      </w:r>
      <w:r w:rsidR="00E73F7F">
        <w:rPr>
          <w:rFonts w:ascii="Verdana" w:hAnsi="Verdana"/>
          <w:color w:val="000000"/>
          <w:sz w:val="20"/>
        </w:rPr>
        <w:t xml:space="preserve">” </w:t>
      </w:r>
      <w:r w:rsidRPr="00E73F7F">
        <w:rPr>
          <w:rFonts w:ascii="Verdana" w:hAnsi="Verdana"/>
          <w:color w:val="000000"/>
          <w:sz w:val="20"/>
        </w:rPr>
        <w:t>he said.</w:t>
      </w:r>
      <w:r w:rsidR="00E73F7F">
        <w:rPr>
          <w:rFonts w:ascii="Verdana" w:hAnsi="Verdana"/>
          <w:color w:val="000000"/>
          <w:sz w:val="20"/>
        </w:rPr>
        <w:t xml:space="preserve"> “</w:t>
      </w:r>
      <w:r w:rsidRPr="00E73F7F">
        <w:rPr>
          <w:rFonts w:ascii="Verdana" w:hAnsi="Verdana"/>
          <w:color w:val="000000"/>
          <w:sz w:val="20"/>
        </w:rPr>
        <w:t>She do</w:t>
      </w:r>
      <w:r w:rsidR="00E73F7F">
        <w:rPr>
          <w:rFonts w:ascii="Verdana" w:hAnsi="Verdana"/>
          <w:color w:val="000000"/>
          <w:sz w:val="20"/>
        </w:rPr>
        <w:t>n’t</w:t>
      </w:r>
      <w:r w:rsidRPr="00E73F7F">
        <w:rPr>
          <w:rFonts w:ascii="Verdana" w:hAnsi="Verdana"/>
          <w:color w:val="000000"/>
          <w:sz w:val="20"/>
        </w:rPr>
        <w:t>. Does</w:t>
      </w:r>
      <w:r w:rsidR="00E73F7F">
        <w:rPr>
          <w:rFonts w:ascii="Verdana" w:hAnsi="Verdana"/>
          <w:color w:val="000000"/>
          <w:sz w:val="20"/>
        </w:rPr>
        <w:t>n’t</w:t>
      </w:r>
      <w:r w:rsidRPr="00E73F7F">
        <w:rPr>
          <w:rFonts w:ascii="Verdana" w:hAnsi="Verdana"/>
          <w:color w:val="000000"/>
          <w:sz w:val="20"/>
        </w:rPr>
        <w:t>.</w:t>
      </w:r>
      <w:r w:rsidR="00E73F7F">
        <w:rPr>
          <w:rFonts w:ascii="Verdana" w:hAnsi="Verdana"/>
          <w:color w:val="000000"/>
          <w:sz w:val="20"/>
        </w:rPr>
        <w:t>”</w:t>
      </w:r>
    </w:p>
    <w:p w14:paraId="1C8E11E8" w14:textId="30BA365C" w:rsidR="00E73F7F" w:rsidRDefault="00E73F7F" w:rsidP="00E73F7F">
      <w:pPr>
        <w:suppressAutoHyphens/>
        <w:spacing w:after="0" w:line="240" w:lineRule="auto"/>
        <w:ind w:firstLine="283"/>
        <w:jc w:val="both"/>
        <w:rPr>
          <w:rFonts w:ascii="Verdana" w:hAnsi="Verdana"/>
          <w:color w:val="000000"/>
          <w:sz w:val="20"/>
        </w:rPr>
      </w:pPr>
      <w:r>
        <w:rPr>
          <w:rFonts w:ascii="Verdana" w:hAnsi="Verdana"/>
          <w:color w:val="000000"/>
          <w:sz w:val="20"/>
        </w:rPr>
        <w:t>“</w:t>
      </w:r>
      <w:r w:rsidR="00183698" w:rsidRPr="00E73F7F">
        <w:rPr>
          <w:rFonts w:ascii="Verdana" w:hAnsi="Verdana"/>
          <w:color w:val="000000"/>
          <w:sz w:val="20"/>
        </w:rPr>
        <w:t>Bill, Miss Everett ai</w:t>
      </w:r>
      <w:r>
        <w:rPr>
          <w:rFonts w:ascii="Verdana" w:hAnsi="Verdana"/>
          <w:color w:val="000000"/>
          <w:sz w:val="20"/>
        </w:rPr>
        <w:t>n’t</w:t>
      </w:r>
      <w:r w:rsidR="00183698" w:rsidRPr="00E73F7F">
        <w:rPr>
          <w:rFonts w:ascii="Verdana" w:hAnsi="Verdana"/>
          <w:color w:val="000000"/>
          <w:sz w:val="20"/>
        </w:rPr>
        <w:t xml:space="preserve"> married,</w:t>
      </w:r>
      <w:r>
        <w:rPr>
          <w:rFonts w:ascii="Verdana" w:hAnsi="Verdana"/>
          <w:color w:val="000000"/>
          <w:sz w:val="20"/>
        </w:rPr>
        <w:t xml:space="preserve">” </w:t>
      </w:r>
      <w:r w:rsidR="00183698" w:rsidRPr="00E73F7F">
        <w:rPr>
          <w:rFonts w:ascii="Verdana" w:hAnsi="Verdana"/>
          <w:color w:val="000000"/>
          <w:sz w:val="20"/>
        </w:rPr>
        <w:t>Allie said,</w:t>
      </w:r>
      <w:r>
        <w:rPr>
          <w:rFonts w:ascii="Verdana" w:hAnsi="Verdana"/>
          <w:color w:val="000000"/>
          <w:sz w:val="20"/>
        </w:rPr>
        <w:t xml:space="preserve"> “</w:t>
      </w:r>
      <w:r w:rsidR="00183698" w:rsidRPr="00E73F7F">
        <w:rPr>
          <w:rFonts w:ascii="Verdana" w:hAnsi="Verdana"/>
          <w:color w:val="000000"/>
          <w:sz w:val="20"/>
        </w:rPr>
        <w:t>and I never heard tell she had a baby.</w:t>
      </w:r>
      <w:r>
        <w:rPr>
          <w:rFonts w:ascii="Verdana" w:hAnsi="Verdana"/>
          <w:color w:val="000000"/>
          <w:sz w:val="20"/>
        </w:rPr>
        <w:t>”</w:t>
      </w:r>
    </w:p>
    <w:p w14:paraId="06AA2168" w14:textId="4408B17E" w:rsidR="00183698" w:rsidRPr="00E73F7F" w:rsidRDefault="00183698" w:rsidP="00E73F7F">
      <w:pPr>
        <w:suppressAutoHyphens/>
        <w:spacing w:after="0" w:line="240" w:lineRule="auto"/>
        <w:ind w:firstLine="283"/>
        <w:jc w:val="both"/>
        <w:rPr>
          <w:rFonts w:ascii="Verdana" w:hAnsi="Verdana"/>
          <w:color w:val="000000"/>
          <w:sz w:val="20"/>
        </w:rPr>
      </w:pPr>
      <w:r w:rsidRPr="00E73F7F">
        <w:rPr>
          <w:rFonts w:ascii="Verdana" w:hAnsi="Verdana"/>
          <w:color w:val="000000"/>
          <w:sz w:val="20"/>
        </w:rPr>
        <w:t>I was beginning to wonder if I was going crazy. This was all so weird.</w:t>
      </w:r>
      <w:r w:rsidR="00E73F7F">
        <w:rPr>
          <w:rFonts w:ascii="Verdana" w:hAnsi="Verdana"/>
          <w:color w:val="000000"/>
          <w:sz w:val="20"/>
        </w:rPr>
        <w:t xml:space="preserve"> “</w:t>
      </w:r>
      <w:r w:rsidRPr="00E73F7F">
        <w:rPr>
          <w:rFonts w:ascii="Verdana" w:hAnsi="Verdana"/>
          <w:color w:val="000000"/>
          <w:sz w:val="20"/>
        </w:rPr>
        <w:t>She</w:t>
      </w:r>
      <w:r w:rsidRPr="00E73F7F">
        <w:rPr>
          <w:rStyle w:val="01Text"/>
          <w:rFonts w:ascii="Verdana" w:hAnsi="Verdana"/>
          <w:color w:val="000000"/>
          <w:sz w:val="20"/>
        </w:rPr>
        <w:t xml:space="preserve"> </w:t>
      </w:r>
      <w:r w:rsidRPr="00E73F7F">
        <w:rPr>
          <w:rStyle w:val="00Text"/>
          <w:rFonts w:ascii="Verdana" w:hAnsi="Verdana"/>
          <w:color w:val="000000"/>
          <w:sz w:val="20"/>
        </w:rPr>
        <w:t>said</w:t>
      </w:r>
      <w:r w:rsidRPr="00E73F7F">
        <w:rPr>
          <w:rStyle w:val="01Text"/>
          <w:rFonts w:ascii="Verdana" w:hAnsi="Verdana"/>
          <w:color w:val="000000"/>
          <w:sz w:val="20"/>
        </w:rPr>
        <w:t xml:space="preserve"> </w:t>
      </w:r>
      <w:r w:rsidRPr="00E73F7F">
        <w:rPr>
          <w:rFonts w:ascii="Verdana" w:hAnsi="Verdana"/>
          <w:color w:val="000000"/>
          <w:sz w:val="20"/>
        </w:rPr>
        <w:t>she did,</w:t>
      </w:r>
      <w:r w:rsidR="00E73F7F">
        <w:rPr>
          <w:rFonts w:ascii="Verdana" w:hAnsi="Verdana"/>
          <w:color w:val="000000"/>
          <w:sz w:val="20"/>
        </w:rPr>
        <w:t xml:space="preserve">” </w:t>
      </w:r>
      <w:r w:rsidRPr="00E73F7F">
        <w:rPr>
          <w:rFonts w:ascii="Verdana" w:hAnsi="Verdana"/>
          <w:color w:val="000000"/>
          <w:sz w:val="20"/>
        </w:rPr>
        <w:t>I insisted.</w:t>
      </w:r>
    </w:p>
    <w:p w14:paraId="05F38397" w14:textId="6AFA9C30" w:rsidR="00E73F7F" w:rsidRDefault="00183698" w:rsidP="00E73F7F">
      <w:pPr>
        <w:suppressAutoHyphens/>
        <w:spacing w:after="0" w:line="240" w:lineRule="auto"/>
        <w:ind w:firstLine="283"/>
        <w:jc w:val="both"/>
        <w:rPr>
          <w:rFonts w:ascii="Verdana" w:hAnsi="Verdana"/>
          <w:color w:val="000000"/>
          <w:sz w:val="20"/>
        </w:rPr>
      </w:pPr>
      <w:r w:rsidRPr="00E73F7F">
        <w:rPr>
          <w:rFonts w:ascii="Verdana" w:hAnsi="Verdana"/>
          <w:color w:val="000000"/>
          <w:sz w:val="20"/>
        </w:rPr>
        <w:t>Doc Everett nodded.</w:t>
      </w:r>
      <w:r w:rsidR="00E73F7F">
        <w:rPr>
          <w:rFonts w:ascii="Verdana" w:hAnsi="Verdana"/>
          <w:color w:val="000000"/>
          <w:sz w:val="20"/>
        </w:rPr>
        <w:t xml:space="preserve"> “</w:t>
      </w:r>
      <w:r w:rsidRPr="00E73F7F">
        <w:rPr>
          <w:rFonts w:ascii="Verdana" w:hAnsi="Verdana"/>
          <w:color w:val="000000"/>
          <w:sz w:val="20"/>
        </w:rPr>
        <w:t>She thinks she does,</w:t>
      </w:r>
      <w:r w:rsidR="00E73F7F">
        <w:rPr>
          <w:rFonts w:ascii="Verdana" w:hAnsi="Verdana"/>
          <w:color w:val="000000"/>
          <w:sz w:val="20"/>
        </w:rPr>
        <w:t xml:space="preserve">” </w:t>
      </w:r>
      <w:r w:rsidRPr="00E73F7F">
        <w:rPr>
          <w:rFonts w:ascii="Verdana" w:hAnsi="Verdana"/>
          <w:color w:val="000000"/>
          <w:sz w:val="20"/>
        </w:rPr>
        <w:t>he said.</w:t>
      </w:r>
      <w:r w:rsidR="00E73F7F">
        <w:rPr>
          <w:rFonts w:ascii="Verdana" w:hAnsi="Verdana"/>
          <w:color w:val="000000"/>
          <w:sz w:val="20"/>
        </w:rPr>
        <w:t xml:space="preserve"> “</w:t>
      </w:r>
      <w:r w:rsidRPr="00E73F7F">
        <w:rPr>
          <w:rFonts w:ascii="Verdana" w:hAnsi="Verdana"/>
          <w:color w:val="000000"/>
          <w:sz w:val="20"/>
        </w:rPr>
        <w:t>Laura... Laura</w:t>
      </w:r>
      <w:r w:rsidR="00E73F7F">
        <w:rPr>
          <w:rFonts w:ascii="Verdana" w:hAnsi="Verdana"/>
          <w:color w:val="000000"/>
          <w:sz w:val="20"/>
        </w:rPr>
        <w:t>’s</w:t>
      </w:r>
      <w:r w:rsidRPr="00E73F7F">
        <w:rPr>
          <w:rFonts w:ascii="Verdana" w:hAnsi="Verdana"/>
          <w:color w:val="000000"/>
          <w:sz w:val="20"/>
        </w:rPr>
        <w:t xml:space="preserve"> not right.</w:t>
      </w:r>
      <w:r w:rsidR="00E73F7F">
        <w:rPr>
          <w:rFonts w:ascii="Verdana" w:hAnsi="Verdana"/>
          <w:color w:val="000000"/>
          <w:sz w:val="20"/>
        </w:rPr>
        <w:t>”</w:t>
      </w:r>
    </w:p>
    <w:p w14:paraId="2C5361B5" w14:textId="54286292" w:rsidR="00E73F7F" w:rsidRDefault="00E73F7F" w:rsidP="00E73F7F">
      <w:pPr>
        <w:suppressAutoHyphens/>
        <w:spacing w:after="0" w:line="240" w:lineRule="auto"/>
        <w:ind w:firstLine="283"/>
        <w:jc w:val="both"/>
        <w:rPr>
          <w:rFonts w:ascii="Verdana" w:hAnsi="Verdana"/>
          <w:color w:val="000000"/>
          <w:sz w:val="20"/>
        </w:rPr>
      </w:pPr>
      <w:r>
        <w:rPr>
          <w:rFonts w:ascii="Verdana" w:hAnsi="Verdana"/>
          <w:color w:val="000000"/>
          <w:sz w:val="20"/>
        </w:rPr>
        <w:t>“</w:t>
      </w:r>
      <w:r w:rsidR="00183698" w:rsidRPr="00E73F7F">
        <w:rPr>
          <w:rFonts w:ascii="Verdana" w:hAnsi="Verdana"/>
          <w:color w:val="000000"/>
          <w:sz w:val="20"/>
        </w:rPr>
        <w:t>First I</w:t>
      </w:r>
      <w:r>
        <w:rPr>
          <w:rFonts w:ascii="Verdana" w:hAnsi="Verdana"/>
          <w:color w:val="000000"/>
          <w:sz w:val="20"/>
        </w:rPr>
        <w:t xml:space="preserve">’ve </w:t>
      </w:r>
      <w:r w:rsidR="00183698" w:rsidRPr="00E73F7F">
        <w:rPr>
          <w:rFonts w:ascii="Verdana" w:hAnsi="Verdana"/>
          <w:color w:val="000000"/>
          <w:sz w:val="20"/>
        </w:rPr>
        <w:t>heard of it,</w:t>
      </w:r>
      <w:r>
        <w:rPr>
          <w:rFonts w:ascii="Verdana" w:hAnsi="Verdana"/>
          <w:color w:val="000000"/>
          <w:sz w:val="20"/>
        </w:rPr>
        <w:t xml:space="preserve">” </w:t>
      </w:r>
      <w:r w:rsidR="00183698" w:rsidRPr="00E73F7F">
        <w:rPr>
          <w:rFonts w:ascii="Verdana" w:hAnsi="Verdana"/>
          <w:color w:val="000000"/>
          <w:sz w:val="20"/>
        </w:rPr>
        <w:t>Allie said.</w:t>
      </w:r>
    </w:p>
    <w:p w14:paraId="65C8D3A1" w14:textId="23BB87C7" w:rsidR="00E73F7F" w:rsidRDefault="00E73F7F" w:rsidP="00E73F7F">
      <w:pPr>
        <w:suppressAutoHyphens/>
        <w:spacing w:after="0" w:line="240" w:lineRule="auto"/>
        <w:ind w:firstLine="283"/>
        <w:jc w:val="both"/>
        <w:rPr>
          <w:rFonts w:ascii="Verdana" w:hAnsi="Verdana"/>
          <w:color w:val="000000"/>
          <w:sz w:val="20"/>
        </w:rPr>
      </w:pPr>
      <w:r>
        <w:rPr>
          <w:rFonts w:ascii="Verdana" w:hAnsi="Verdana"/>
          <w:color w:val="000000"/>
          <w:sz w:val="20"/>
        </w:rPr>
        <w:t>“</w:t>
      </w:r>
      <w:r w:rsidR="00183698" w:rsidRPr="00E73F7F">
        <w:rPr>
          <w:rFonts w:ascii="Verdana" w:hAnsi="Verdana"/>
          <w:color w:val="000000"/>
          <w:sz w:val="20"/>
        </w:rPr>
        <w:t>Well, it</w:t>
      </w:r>
      <w:r>
        <w:rPr>
          <w:rFonts w:ascii="Verdana" w:hAnsi="Verdana"/>
          <w:color w:val="000000"/>
          <w:sz w:val="20"/>
        </w:rPr>
        <w:t>’s</w:t>
      </w:r>
      <w:r w:rsidR="00183698" w:rsidRPr="00E73F7F">
        <w:rPr>
          <w:rFonts w:ascii="Verdana" w:hAnsi="Verdana"/>
          <w:color w:val="000000"/>
          <w:sz w:val="20"/>
        </w:rPr>
        <w:t xml:space="preserve"> true,</w:t>
      </w:r>
      <w:r>
        <w:rPr>
          <w:rFonts w:ascii="Verdana" w:hAnsi="Verdana"/>
          <w:color w:val="000000"/>
          <w:sz w:val="20"/>
        </w:rPr>
        <w:t xml:space="preserve">” </w:t>
      </w:r>
      <w:r w:rsidR="00183698" w:rsidRPr="00E73F7F">
        <w:rPr>
          <w:rFonts w:ascii="Verdana" w:hAnsi="Verdana"/>
          <w:color w:val="000000"/>
          <w:sz w:val="20"/>
        </w:rPr>
        <w:t>Doc said.</w:t>
      </w:r>
      <w:r>
        <w:rPr>
          <w:rFonts w:ascii="Verdana" w:hAnsi="Verdana"/>
          <w:color w:val="000000"/>
          <w:sz w:val="20"/>
        </w:rPr>
        <w:t xml:space="preserve"> “</w:t>
      </w:r>
      <w:r w:rsidR="00183698" w:rsidRPr="00E73F7F">
        <w:rPr>
          <w:rFonts w:ascii="Verdana" w:hAnsi="Verdana"/>
          <w:color w:val="000000"/>
          <w:sz w:val="20"/>
        </w:rPr>
        <w:t>Not for five years. Not since the baby died.</w:t>
      </w:r>
      <w:r>
        <w:rPr>
          <w:rFonts w:ascii="Verdana" w:hAnsi="Verdana"/>
          <w:color w:val="000000"/>
          <w:sz w:val="20"/>
        </w:rPr>
        <w:t>”</w:t>
      </w:r>
    </w:p>
    <w:p w14:paraId="3FC327A5" w14:textId="6A0BE7CF" w:rsidR="00183698" w:rsidRPr="00E73F7F" w:rsidRDefault="00E73F7F" w:rsidP="00E73F7F">
      <w:pPr>
        <w:suppressAutoHyphens/>
        <w:spacing w:after="0" w:line="240" w:lineRule="auto"/>
        <w:ind w:firstLine="283"/>
        <w:jc w:val="both"/>
        <w:rPr>
          <w:rFonts w:ascii="Verdana" w:hAnsi="Verdana"/>
          <w:color w:val="000000"/>
          <w:sz w:val="20"/>
        </w:rPr>
      </w:pPr>
      <w:r>
        <w:rPr>
          <w:rFonts w:ascii="Verdana" w:hAnsi="Verdana"/>
          <w:color w:val="000000"/>
          <w:sz w:val="20"/>
        </w:rPr>
        <w:t>“</w:t>
      </w:r>
      <w:r w:rsidR="00183698" w:rsidRPr="00E73F7F">
        <w:rPr>
          <w:rFonts w:ascii="Verdana" w:hAnsi="Verdana"/>
          <w:color w:val="000000"/>
          <w:sz w:val="20"/>
        </w:rPr>
        <w:t>So there</w:t>
      </w:r>
      <w:r w:rsidR="00183698" w:rsidRPr="00E73F7F">
        <w:rPr>
          <w:rStyle w:val="01Text"/>
          <w:rFonts w:ascii="Verdana" w:hAnsi="Verdana"/>
          <w:color w:val="000000"/>
          <w:sz w:val="20"/>
        </w:rPr>
        <w:t xml:space="preserve"> </w:t>
      </w:r>
      <w:r w:rsidR="00183698" w:rsidRPr="00E73F7F">
        <w:rPr>
          <w:rStyle w:val="00Text"/>
          <w:rFonts w:ascii="Verdana" w:hAnsi="Verdana"/>
          <w:color w:val="000000"/>
          <w:sz w:val="20"/>
        </w:rPr>
        <w:t>was</w:t>
      </w:r>
      <w:r w:rsidR="00183698" w:rsidRPr="00E73F7F">
        <w:rPr>
          <w:rStyle w:val="01Text"/>
          <w:rFonts w:ascii="Verdana" w:hAnsi="Verdana"/>
          <w:color w:val="000000"/>
          <w:sz w:val="20"/>
        </w:rPr>
        <w:t xml:space="preserve"> </w:t>
      </w:r>
      <w:r w:rsidR="00183698" w:rsidRPr="00E73F7F">
        <w:rPr>
          <w:rFonts w:ascii="Verdana" w:hAnsi="Verdana"/>
          <w:color w:val="000000"/>
          <w:sz w:val="20"/>
        </w:rPr>
        <w:t>a baby?</w:t>
      </w:r>
      <w:r>
        <w:rPr>
          <w:rFonts w:ascii="Verdana" w:hAnsi="Verdana"/>
          <w:color w:val="000000"/>
          <w:sz w:val="20"/>
        </w:rPr>
        <w:t xml:space="preserve">” </w:t>
      </w:r>
      <w:r w:rsidR="00183698" w:rsidRPr="00E73F7F">
        <w:rPr>
          <w:rFonts w:ascii="Verdana" w:hAnsi="Verdana"/>
          <w:color w:val="000000"/>
          <w:sz w:val="20"/>
        </w:rPr>
        <w:t>I asked.</w:t>
      </w:r>
    </w:p>
    <w:p w14:paraId="060E033F" w14:textId="77777777" w:rsidR="00E73F7F" w:rsidRDefault="00183698" w:rsidP="00E73F7F">
      <w:pPr>
        <w:suppressAutoHyphens/>
        <w:spacing w:after="0" w:line="240" w:lineRule="auto"/>
        <w:ind w:firstLine="283"/>
        <w:jc w:val="both"/>
        <w:rPr>
          <w:rFonts w:ascii="Verdana" w:hAnsi="Verdana"/>
          <w:color w:val="000000"/>
          <w:sz w:val="20"/>
        </w:rPr>
      </w:pPr>
      <w:r w:rsidRPr="00E73F7F">
        <w:rPr>
          <w:rFonts w:ascii="Verdana" w:hAnsi="Verdana"/>
          <w:color w:val="000000"/>
          <w:sz w:val="20"/>
        </w:rPr>
        <w:lastRenderedPageBreak/>
        <w:t>He nodded.</w:t>
      </w:r>
    </w:p>
    <w:p w14:paraId="1876E485" w14:textId="6180B2F3" w:rsidR="00E73F7F" w:rsidRDefault="00E73F7F" w:rsidP="00E73F7F">
      <w:pPr>
        <w:suppressAutoHyphens/>
        <w:spacing w:after="0" w:line="240" w:lineRule="auto"/>
        <w:ind w:firstLine="283"/>
        <w:jc w:val="both"/>
        <w:rPr>
          <w:rFonts w:ascii="Verdana" w:hAnsi="Verdana"/>
          <w:color w:val="000000"/>
          <w:sz w:val="20"/>
        </w:rPr>
      </w:pPr>
      <w:r>
        <w:rPr>
          <w:rFonts w:ascii="Verdana" w:hAnsi="Verdana"/>
          <w:color w:val="000000"/>
          <w:sz w:val="20"/>
        </w:rPr>
        <w:t>“</w:t>
      </w:r>
      <w:r w:rsidR="00183698" w:rsidRPr="00E73F7F">
        <w:rPr>
          <w:rFonts w:ascii="Verdana" w:hAnsi="Verdana"/>
          <w:color w:val="000000"/>
          <w:sz w:val="20"/>
        </w:rPr>
        <w:t>There was?</w:t>
      </w:r>
      <w:r>
        <w:rPr>
          <w:rFonts w:ascii="Verdana" w:hAnsi="Verdana"/>
          <w:color w:val="000000"/>
          <w:sz w:val="20"/>
        </w:rPr>
        <w:t xml:space="preserve">” </w:t>
      </w:r>
      <w:r w:rsidR="00183698" w:rsidRPr="00E73F7F">
        <w:rPr>
          <w:rFonts w:ascii="Verdana" w:hAnsi="Verdana"/>
          <w:color w:val="000000"/>
          <w:sz w:val="20"/>
        </w:rPr>
        <w:t>Allie was pretty startled by that. She</w:t>
      </w:r>
      <w:r>
        <w:rPr>
          <w:rFonts w:ascii="Verdana" w:hAnsi="Verdana"/>
          <w:color w:val="000000"/>
          <w:sz w:val="20"/>
        </w:rPr>
        <w:t>’d</w:t>
      </w:r>
      <w:r w:rsidR="00183698" w:rsidRPr="00E73F7F">
        <w:rPr>
          <w:rFonts w:ascii="Verdana" w:hAnsi="Verdana"/>
          <w:color w:val="000000"/>
          <w:sz w:val="20"/>
        </w:rPr>
        <w:t xml:space="preserve"> been keeping up on the gossip around Dawsonville since she was thirteen, but I guess she</w:t>
      </w:r>
      <w:r>
        <w:rPr>
          <w:rFonts w:ascii="Verdana" w:hAnsi="Verdana"/>
          <w:color w:val="000000"/>
          <w:sz w:val="20"/>
        </w:rPr>
        <w:t>’d</w:t>
      </w:r>
      <w:r w:rsidR="00183698" w:rsidRPr="00E73F7F">
        <w:rPr>
          <w:rFonts w:ascii="Verdana" w:hAnsi="Verdana"/>
          <w:color w:val="000000"/>
          <w:sz w:val="20"/>
        </w:rPr>
        <w:t xml:space="preserve"> never heard</w:t>
      </w:r>
      <w:r w:rsidR="00183698" w:rsidRPr="00E73F7F">
        <w:rPr>
          <w:rStyle w:val="01Text"/>
          <w:rFonts w:ascii="Verdana" w:hAnsi="Verdana"/>
          <w:color w:val="000000"/>
          <w:sz w:val="20"/>
        </w:rPr>
        <w:t xml:space="preserve"> </w:t>
      </w:r>
      <w:r w:rsidR="00183698" w:rsidRPr="00E73F7F">
        <w:rPr>
          <w:rStyle w:val="00Text"/>
          <w:rFonts w:ascii="Verdana" w:hAnsi="Verdana"/>
          <w:color w:val="000000"/>
          <w:sz w:val="20"/>
        </w:rPr>
        <w:t>this</w:t>
      </w:r>
      <w:r w:rsidR="00183698" w:rsidRPr="00E73F7F">
        <w:rPr>
          <w:rStyle w:val="01Text"/>
          <w:rFonts w:ascii="Verdana" w:hAnsi="Verdana"/>
          <w:color w:val="000000"/>
          <w:sz w:val="20"/>
        </w:rPr>
        <w:t xml:space="preserve"> </w:t>
      </w:r>
      <w:r w:rsidR="00183698" w:rsidRPr="00E73F7F">
        <w:rPr>
          <w:rFonts w:ascii="Verdana" w:hAnsi="Verdana"/>
          <w:color w:val="000000"/>
          <w:sz w:val="20"/>
        </w:rPr>
        <w:t>one.</w:t>
      </w:r>
    </w:p>
    <w:p w14:paraId="104F82BC" w14:textId="2D2873B1" w:rsidR="00E73F7F" w:rsidRDefault="00E73F7F" w:rsidP="00E73F7F">
      <w:pPr>
        <w:suppressAutoHyphens/>
        <w:spacing w:after="0" w:line="240" w:lineRule="auto"/>
        <w:ind w:firstLine="283"/>
        <w:jc w:val="both"/>
        <w:rPr>
          <w:rFonts w:ascii="Verdana" w:hAnsi="Verdana"/>
          <w:color w:val="000000"/>
          <w:sz w:val="20"/>
        </w:rPr>
      </w:pPr>
      <w:r>
        <w:rPr>
          <w:rFonts w:ascii="Verdana" w:hAnsi="Verdana"/>
          <w:color w:val="000000"/>
          <w:sz w:val="20"/>
        </w:rPr>
        <w:t>“</w:t>
      </w:r>
      <w:r w:rsidR="00183698" w:rsidRPr="00E73F7F">
        <w:rPr>
          <w:rFonts w:ascii="Verdana" w:hAnsi="Verdana"/>
          <w:color w:val="000000"/>
          <w:sz w:val="20"/>
        </w:rPr>
        <w:t>Stillborn,</w:t>
      </w:r>
      <w:r>
        <w:rPr>
          <w:rFonts w:ascii="Verdana" w:hAnsi="Verdana"/>
          <w:color w:val="000000"/>
          <w:sz w:val="20"/>
        </w:rPr>
        <w:t xml:space="preserve">” </w:t>
      </w:r>
      <w:r w:rsidR="00183698" w:rsidRPr="00E73F7F">
        <w:rPr>
          <w:rFonts w:ascii="Verdana" w:hAnsi="Verdana"/>
          <w:color w:val="000000"/>
          <w:sz w:val="20"/>
        </w:rPr>
        <w:t>Doc said.</w:t>
      </w:r>
      <w:r>
        <w:rPr>
          <w:rFonts w:ascii="Verdana" w:hAnsi="Verdana"/>
          <w:color w:val="000000"/>
          <w:sz w:val="20"/>
        </w:rPr>
        <w:t xml:space="preserve"> “</w:t>
      </w:r>
      <w:r w:rsidR="00183698" w:rsidRPr="00E73F7F">
        <w:rPr>
          <w:rFonts w:ascii="Verdana" w:hAnsi="Verdana"/>
          <w:color w:val="000000"/>
          <w:sz w:val="20"/>
        </w:rPr>
        <w:t>Never had a chance. Probably just as well. But Laura could</w:t>
      </w:r>
      <w:r>
        <w:rPr>
          <w:rFonts w:ascii="Verdana" w:hAnsi="Verdana"/>
          <w:color w:val="000000"/>
          <w:sz w:val="20"/>
        </w:rPr>
        <w:t>n’t</w:t>
      </w:r>
      <w:r w:rsidR="00183698" w:rsidRPr="00E73F7F">
        <w:rPr>
          <w:rFonts w:ascii="Verdana" w:hAnsi="Verdana"/>
          <w:color w:val="000000"/>
          <w:sz w:val="20"/>
        </w:rPr>
        <w:t xml:space="preserve"> take it.</w:t>
      </w:r>
      <w:r>
        <w:rPr>
          <w:rFonts w:ascii="Verdana" w:hAnsi="Verdana"/>
          <w:color w:val="000000"/>
          <w:sz w:val="20"/>
        </w:rPr>
        <w:t>”</w:t>
      </w:r>
    </w:p>
    <w:p w14:paraId="46FDF059" w14:textId="6B4A0FCA" w:rsidR="00E73F7F" w:rsidRDefault="00183698" w:rsidP="00E73F7F">
      <w:pPr>
        <w:suppressAutoHyphens/>
        <w:spacing w:after="0" w:line="240" w:lineRule="auto"/>
        <w:ind w:firstLine="283"/>
        <w:jc w:val="both"/>
        <w:rPr>
          <w:rFonts w:ascii="Verdana" w:hAnsi="Verdana"/>
          <w:color w:val="000000"/>
          <w:sz w:val="20"/>
        </w:rPr>
      </w:pPr>
      <w:r w:rsidRPr="00E73F7F">
        <w:rPr>
          <w:rFonts w:ascii="Verdana" w:hAnsi="Verdana"/>
          <w:color w:val="000000"/>
          <w:sz w:val="20"/>
        </w:rPr>
        <w:t>I glanced at Allie, but if she thought Doc was saying anything about her, she did</w:t>
      </w:r>
      <w:r w:rsidR="00E73F7F">
        <w:rPr>
          <w:rFonts w:ascii="Verdana" w:hAnsi="Verdana"/>
          <w:color w:val="000000"/>
          <w:sz w:val="20"/>
        </w:rPr>
        <w:t>n’t</w:t>
      </w:r>
      <w:r w:rsidRPr="00E73F7F">
        <w:rPr>
          <w:rFonts w:ascii="Verdana" w:hAnsi="Verdana"/>
          <w:color w:val="000000"/>
          <w:sz w:val="20"/>
        </w:rPr>
        <w:t xml:space="preserve"> pay any mind to it.</w:t>
      </w:r>
    </w:p>
    <w:p w14:paraId="0936F619" w14:textId="15B7676A" w:rsidR="00E73F7F" w:rsidRDefault="00E73F7F" w:rsidP="00E73F7F">
      <w:pPr>
        <w:suppressAutoHyphens/>
        <w:spacing w:after="0" w:line="240" w:lineRule="auto"/>
        <w:ind w:firstLine="283"/>
        <w:jc w:val="both"/>
        <w:rPr>
          <w:rFonts w:ascii="Verdana" w:hAnsi="Verdana"/>
          <w:color w:val="000000"/>
          <w:sz w:val="20"/>
        </w:rPr>
      </w:pPr>
      <w:r>
        <w:rPr>
          <w:rFonts w:ascii="Verdana" w:hAnsi="Verdana"/>
          <w:color w:val="000000"/>
          <w:sz w:val="20"/>
        </w:rPr>
        <w:t>“</w:t>
      </w:r>
      <w:r w:rsidR="00183698" w:rsidRPr="00E73F7F">
        <w:rPr>
          <w:rFonts w:ascii="Verdana" w:hAnsi="Verdana"/>
          <w:color w:val="000000"/>
          <w:sz w:val="20"/>
        </w:rPr>
        <w:t>We</w:t>
      </w:r>
      <w:r>
        <w:rPr>
          <w:rFonts w:ascii="Verdana" w:hAnsi="Verdana"/>
          <w:color w:val="000000"/>
          <w:sz w:val="20"/>
        </w:rPr>
        <w:t>’d</w:t>
      </w:r>
      <w:r w:rsidR="00183698" w:rsidRPr="00E73F7F">
        <w:rPr>
          <w:rFonts w:ascii="Verdana" w:hAnsi="Verdana"/>
          <w:color w:val="000000"/>
          <w:sz w:val="20"/>
        </w:rPr>
        <w:t xml:space="preserve"> managed to keep it all quiet</w:t>
      </w:r>
      <w:r w:rsidR="00EB2D66">
        <w:rPr>
          <w:rFonts w:ascii="Verdana" w:hAnsi="Verdana"/>
          <w:color w:val="000000"/>
          <w:sz w:val="20"/>
        </w:rPr>
        <w:t xml:space="preserve"> — </w:t>
      </w:r>
      <w:r w:rsidR="00183698" w:rsidRPr="00E73F7F">
        <w:rPr>
          <w:rFonts w:ascii="Verdana" w:hAnsi="Verdana"/>
          <w:color w:val="000000"/>
          <w:sz w:val="20"/>
        </w:rPr>
        <w:t>she never went out much, and she carried small, and I performed the delivery right here at home, so no one ever knew,</w:t>
      </w:r>
      <w:r>
        <w:rPr>
          <w:rFonts w:ascii="Verdana" w:hAnsi="Verdana"/>
          <w:color w:val="000000"/>
          <w:sz w:val="20"/>
        </w:rPr>
        <w:t xml:space="preserve">” </w:t>
      </w:r>
      <w:r w:rsidR="00183698" w:rsidRPr="00E73F7F">
        <w:rPr>
          <w:rFonts w:ascii="Verdana" w:hAnsi="Verdana"/>
          <w:color w:val="000000"/>
          <w:sz w:val="20"/>
        </w:rPr>
        <w:t>Doc explained.</w:t>
      </w:r>
      <w:r>
        <w:rPr>
          <w:rFonts w:ascii="Verdana" w:hAnsi="Verdana"/>
          <w:color w:val="000000"/>
          <w:sz w:val="20"/>
        </w:rPr>
        <w:t xml:space="preserve"> “</w:t>
      </w:r>
      <w:r w:rsidR="00183698" w:rsidRPr="00E73F7F">
        <w:rPr>
          <w:rFonts w:ascii="Verdana" w:hAnsi="Verdana"/>
          <w:color w:val="000000"/>
          <w:sz w:val="20"/>
        </w:rPr>
        <w:t>When he was born dead, I figured it was a blessing, and I buried him in the back yard and thought that was an end to it.</w:t>
      </w:r>
      <w:r>
        <w:rPr>
          <w:rFonts w:ascii="Verdana" w:hAnsi="Verdana"/>
          <w:color w:val="000000"/>
          <w:sz w:val="20"/>
        </w:rPr>
        <w:t>”</w:t>
      </w:r>
    </w:p>
    <w:p w14:paraId="3A28F6FE" w14:textId="2D570088" w:rsidR="00E73F7F" w:rsidRDefault="00E73F7F" w:rsidP="00E73F7F">
      <w:pPr>
        <w:suppressAutoHyphens/>
        <w:spacing w:after="0" w:line="240" w:lineRule="auto"/>
        <w:ind w:firstLine="283"/>
        <w:jc w:val="both"/>
        <w:rPr>
          <w:rFonts w:ascii="Verdana" w:hAnsi="Verdana"/>
          <w:color w:val="000000"/>
          <w:sz w:val="20"/>
        </w:rPr>
      </w:pPr>
      <w:r>
        <w:rPr>
          <w:rFonts w:ascii="Verdana" w:hAnsi="Verdana"/>
          <w:color w:val="000000"/>
          <w:sz w:val="20"/>
        </w:rPr>
        <w:t>“</w:t>
      </w:r>
      <w:r w:rsidR="00183698" w:rsidRPr="00E73F7F">
        <w:rPr>
          <w:rFonts w:ascii="Verdana" w:hAnsi="Verdana"/>
          <w:color w:val="000000"/>
          <w:sz w:val="20"/>
        </w:rPr>
        <w:t>It was</w:t>
      </w:r>
      <w:r>
        <w:rPr>
          <w:rFonts w:ascii="Verdana" w:hAnsi="Verdana"/>
          <w:color w:val="000000"/>
          <w:sz w:val="20"/>
        </w:rPr>
        <w:t>n’t</w:t>
      </w:r>
      <w:r w:rsidR="00183698" w:rsidRPr="00E73F7F">
        <w:rPr>
          <w:rFonts w:ascii="Verdana" w:hAnsi="Verdana"/>
          <w:color w:val="000000"/>
          <w:sz w:val="20"/>
        </w:rPr>
        <w:t>?</w:t>
      </w:r>
      <w:r>
        <w:rPr>
          <w:rFonts w:ascii="Verdana" w:hAnsi="Verdana"/>
          <w:color w:val="000000"/>
          <w:sz w:val="20"/>
        </w:rPr>
        <w:t>”</w:t>
      </w:r>
    </w:p>
    <w:p w14:paraId="75BB31CE" w14:textId="1C8BCC4A" w:rsidR="00183698" w:rsidRPr="00E73F7F" w:rsidRDefault="00183698" w:rsidP="00E73F7F">
      <w:pPr>
        <w:suppressAutoHyphens/>
        <w:spacing w:after="0" w:line="240" w:lineRule="auto"/>
        <w:ind w:firstLine="283"/>
        <w:jc w:val="both"/>
        <w:rPr>
          <w:rFonts w:ascii="Verdana" w:hAnsi="Verdana"/>
          <w:color w:val="000000"/>
          <w:sz w:val="20"/>
        </w:rPr>
      </w:pPr>
      <w:r w:rsidRPr="00E73F7F">
        <w:rPr>
          <w:rFonts w:ascii="Verdana" w:hAnsi="Verdana"/>
          <w:color w:val="000000"/>
          <w:sz w:val="20"/>
        </w:rPr>
        <w:t>He shook his head.</w:t>
      </w:r>
      <w:r w:rsidR="00E73F7F">
        <w:rPr>
          <w:rFonts w:ascii="Verdana" w:hAnsi="Verdana"/>
          <w:color w:val="000000"/>
          <w:sz w:val="20"/>
        </w:rPr>
        <w:t xml:space="preserve"> “</w:t>
      </w:r>
      <w:r w:rsidRPr="00E73F7F">
        <w:rPr>
          <w:rFonts w:ascii="Verdana" w:hAnsi="Verdana"/>
          <w:color w:val="000000"/>
          <w:sz w:val="20"/>
        </w:rPr>
        <w:t>Laura dug him up,</w:t>
      </w:r>
      <w:r w:rsidR="00E73F7F">
        <w:rPr>
          <w:rFonts w:ascii="Verdana" w:hAnsi="Verdana"/>
          <w:color w:val="000000"/>
          <w:sz w:val="20"/>
        </w:rPr>
        <w:t xml:space="preserve">” </w:t>
      </w:r>
      <w:r w:rsidRPr="00E73F7F">
        <w:rPr>
          <w:rFonts w:ascii="Verdana" w:hAnsi="Verdana"/>
          <w:color w:val="000000"/>
          <w:sz w:val="20"/>
        </w:rPr>
        <w:t>he said.</w:t>
      </w:r>
    </w:p>
    <w:p w14:paraId="3E1A9EEB" w14:textId="3822DE1B" w:rsidR="00E73F7F" w:rsidRDefault="00183698" w:rsidP="00E73F7F">
      <w:pPr>
        <w:suppressAutoHyphens/>
        <w:spacing w:after="0" w:line="240" w:lineRule="auto"/>
        <w:ind w:firstLine="283"/>
        <w:jc w:val="both"/>
        <w:rPr>
          <w:rFonts w:ascii="Verdana" w:hAnsi="Verdana"/>
          <w:color w:val="000000"/>
          <w:sz w:val="20"/>
        </w:rPr>
      </w:pPr>
      <w:r w:rsidRPr="00E73F7F">
        <w:rPr>
          <w:rFonts w:ascii="Verdana" w:hAnsi="Verdana"/>
          <w:color w:val="000000"/>
          <w:sz w:val="20"/>
        </w:rPr>
        <w:t>Allie</w:t>
      </w:r>
      <w:r w:rsidR="00E73F7F">
        <w:rPr>
          <w:rFonts w:ascii="Verdana" w:hAnsi="Verdana"/>
          <w:color w:val="000000"/>
          <w:sz w:val="20"/>
        </w:rPr>
        <w:t>’s</w:t>
      </w:r>
      <w:r w:rsidRPr="00E73F7F">
        <w:rPr>
          <w:rFonts w:ascii="Verdana" w:hAnsi="Verdana"/>
          <w:color w:val="000000"/>
          <w:sz w:val="20"/>
        </w:rPr>
        <w:t xml:space="preserve"> mouth came open at that, and the gun drooped a bit further.</w:t>
      </w:r>
    </w:p>
    <w:p w14:paraId="7DB72AD5" w14:textId="4E9F37F0" w:rsidR="00E73F7F" w:rsidRDefault="00E73F7F" w:rsidP="00E73F7F">
      <w:pPr>
        <w:suppressAutoHyphens/>
        <w:spacing w:after="0" w:line="240" w:lineRule="auto"/>
        <w:ind w:firstLine="283"/>
        <w:jc w:val="both"/>
        <w:rPr>
          <w:rFonts w:ascii="Verdana" w:hAnsi="Verdana"/>
          <w:color w:val="000000"/>
          <w:sz w:val="20"/>
        </w:rPr>
      </w:pPr>
      <w:r>
        <w:rPr>
          <w:rFonts w:ascii="Verdana" w:hAnsi="Verdana"/>
          <w:color w:val="000000"/>
          <w:sz w:val="20"/>
        </w:rPr>
        <w:t>“</w:t>
      </w:r>
      <w:r w:rsidR="00183698" w:rsidRPr="00E73F7F">
        <w:rPr>
          <w:rFonts w:ascii="Verdana" w:hAnsi="Verdana"/>
          <w:color w:val="000000"/>
          <w:sz w:val="20"/>
        </w:rPr>
        <w:t>She brought the body back in the house and treated it like a live baby, and I did</w:t>
      </w:r>
      <w:r>
        <w:rPr>
          <w:rFonts w:ascii="Verdana" w:hAnsi="Verdana"/>
          <w:color w:val="000000"/>
          <w:sz w:val="20"/>
        </w:rPr>
        <w:t>n’t</w:t>
      </w:r>
      <w:r w:rsidR="00183698" w:rsidRPr="00E73F7F">
        <w:rPr>
          <w:rFonts w:ascii="Verdana" w:hAnsi="Verdana"/>
          <w:color w:val="000000"/>
          <w:sz w:val="20"/>
        </w:rPr>
        <w:t xml:space="preserve"> know how to make her stop,</w:t>
      </w:r>
      <w:r>
        <w:rPr>
          <w:rFonts w:ascii="Verdana" w:hAnsi="Verdana"/>
          <w:color w:val="000000"/>
          <w:sz w:val="20"/>
        </w:rPr>
        <w:t xml:space="preserve">” </w:t>
      </w:r>
      <w:r w:rsidR="00183698" w:rsidRPr="00E73F7F">
        <w:rPr>
          <w:rFonts w:ascii="Verdana" w:hAnsi="Verdana"/>
          <w:color w:val="000000"/>
          <w:sz w:val="20"/>
        </w:rPr>
        <w:t>Doc went on.</w:t>
      </w:r>
      <w:r>
        <w:rPr>
          <w:rFonts w:ascii="Verdana" w:hAnsi="Verdana"/>
          <w:color w:val="000000"/>
          <w:sz w:val="20"/>
        </w:rPr>
        <w:t xml:space="preserve"> “</w:t>
      </w:r>
      <w:r w:rsidR="00183698" w:rsidRPr="00E73F7F">
        <w:rPr>
          <w:rFonts w:ascii="Verdana" w:hAnsi="Verdana"/>
          <w:color w:val="000000"/>
          <w:sz w:val="20"/>
        </w:rPr>
        <w:t>I tried to talk sense to her, but she would</w:t>
      </w:r>
      <w:r>
        <w:rPr>
          <w:rFonts w:ascii="Verdana" w:hAnsi="Verdana"/>
          <w:color w:val="000000"/>
          <w:sz w:val="20"/>
        </w:rPr>
        <w:t>n’t</w:t>
      </w:r>
      <w:r w:rsidR="00183698" w:rsidRPr="00E73F7F">
        <w:rPr>
          <w:rFonts w:ascii="Verdana" w:hAnsi="Verdana"/>
          <w:color w:val="000000"/>
          <w:sz w:val="20"/>
        </w:rPr>
        <w:t xml:space="preserve"> listen, and if I tried to take it away she</w:t>
      </w:r>
      <w:r>
        <w:rPr>
          <w:rFonts w:ascii="Verdana" w:hAnsi="Verdana"/>
          <w:color w:val="000000"/>
          <w:sz w:val="20"/>
        </w:rPr>
        <w:t>’d</w:t>
      </w:r>
      <w:r w:rsidR="00183698" w:rsidRPr="00E73F7F">
        <w:rPr>
          <w:rFonts w:ascii="Verdana" w:hAnsi="Verdana"/>
          <w:color w:val="000000"/>
          <w:sz w:val="20"/>
        </w:rPr>
        <w:t xml:space="preserve"> throw a screaming fit until I gave it back.</w:t>
      </w:r>
      <w:r>
        <w:rPr>
          <w:rFonts w:ascii="Verdana" w:hAnsi="Verdana"/>
          <w:color w:val="000000"/>
          <w:sz w:val="20"/>
        </w:rPr>
        <w:t>”</w:t>
      </w:r>
    </w:p>
    <w:p w14:paraId="696227DF" w14:textId="33878687" w:rsidR="00E73F7F" w:rsidRDefault="00E73F7F" w:rsidP="00E73F7F">
      <w:pPr>
        <w:suppressAutoHyphens/>
        <w:spacing w:after="0" w:line="240" w:lineRule="auto"/>
        <w:ind w:firstLine="283"/>
        <w:jc w:val="both"/>
        <w:rPr>
          <w:rFonts w:ascii="Verdana" w:hAnsi="Verdana"/>
          <w:color w:val="000000"/>
          <w:sz w:val="20"/>
        </w:rPr>
      </w:pPr>
      <w:r>
        <w:rPr>
          <w:rFonts w:ascii="Verdana" w:hAnsi="Verdana"/>
          <w:color w:val="000000"/>
          <w:sz w:val="20"/>
        </w:rPr>
        <w:t>“</w:t>
      </w:r>
      <w:r w:rsidR="00183698" w:rsidRPr="00E73F7F">
        <w:rPr>
          <w:rFonts w:ascii="Verdana" w:hAnsi="Verdana"/>
          <w:color w:val="000000"/>
          <w:sz w:val="20"/>
        </w:rPr>
        <w:t>Could</w:t>
      </w:r>
      <w:r>
        <w:rPr>
          <w:rFonts w:ascii="Verdana" w:hAnsi="Verdana"/>
          <w:color w:val="000000"/>
          <w:sz w:val="20"/>
        </w:rPr>
        <w:t>n’t</w:t>
      </w:r>
      <w:r w:rsidR="00183698" w:rsidRPr="00E73F7F">
        <w:rPr>
          <w:rFonts w:ascii="Verdana" w:hAnsi="Verdana"/>
          <w:color w:val="000000"/>
          <w:sz w:val="20"/>
        </w:rPr>
        <w:t>... did</w:t>
      </w:r>
      <w:r>
        <w:rPr>
          <w:rFonts w:ascii="Verdana" w:hAnsi="Verdana"/>
          <w:color w:val="000000"/>
          <w:sz w:val="20"/>
        </w:rPr>
        <w:t>n’t</w:t>
      </w:r>
      <w:r w:rsidR="00183698" w:rsidRPr="00E73F7F">
        <w:rPr>
          <w:rStyle w:val="01Text"/>
          <w:rFonts w:ascii="Verdana" w:hAnsi="Verdana"/>
          <w:color w:val="000000"/>
          <w:sz w:val="20"/>
        </w:rPr>
        <w:t xml:space="preserve"> </w:t>
      </w:r>
      <w:r w:rsidR="00183698" w:rsidRPr="00E73F7F">
        <w:rPr>
          <w:rStyle w:val="00Text"/>
          <w:rFonts w:ascii="Verdana" w:hAnsi="Verdana"/>
          <w:color w:val="000000"/>
          <w:sz w:val="20"/>
        </w:rPr>
        <w:t>anyone</w:t>
      </w:r>
      <w:r w:rsidR="00183698" w:rsidRPr="00E73F7F">
        <w:rPr>
          <w:rStyle w:val="01Text"/>
          <w:rFonts w:ascii="Verdana" w:hAnsi="Verdana"/>
          <w:color w:val="000000"/>
          <w:sz w:val="20"/>
        </w:rPr>
        <w:t xml:space="preserve"> </w:t>
      </w:r>
      <w:r w:rsidR="00183698" w:rsidRPr="00E73F7F">
        <w:rPr>
          <w:rFonts w:ascii="Verdana" w:hAnsi="Verdana"/>
          <w:color w:val="000000"/>
          <w:sz w:val="20"/>
        </w:rPr>
        <w:t>else know?</w:t>
      </w:r>
      <w:r>
        <w:rPr>
          <w:rFonts w:ascii="Verdana" w:hAnsi="Verdana"/>
          <w:color w:val="000000"/>
          <w:sz w:val="20"/>
        </w:rPr>
        <w:t xml:space="preserve">” </w:t>
      </w:r>
      <w:r w:rsidR="00183698" w:rsidRPr="00E73F7F">
        <w:rPr>
          <w:rFonts w:ascii="Verdana" w:hAnsi="Verdana"/>
          <w:color w:val="000000"/>
          <w:sz w:val="20"/>
        </w:rPr>
        <w:t>I asked.</w:t>
      </w:r>
      <w:r>
        <w:rPr>
          <w:rFonts w:ascii="Verdana" w:hAnsi="Verdana"/>
          <w:color w:val="000000"/>
          <w:sz w:val="20"/>
        </w:rPr>
        <w:t xml:space="preserve"> “</w:t>
      </w:r>
      <w:r w:rsidR="00183698" w:rsidRPr="00E73F7F">
        <w:rPr>
          <w:rFonts w:ascii="Verdana" w:hAnsi="Verdana"/>
          <w:color w:val="000000"/>
          <w:sz w:val="20"/>
        </w:rPr>
        <w:t>Could</w:t>
      </w:r>
      <w:r>
        <w:rPr>
          <w:rFonts w:ascii="Verdana" w:hAnsi="Verdana"/>
          <w:color w:val="000000"/>
          <w:sz w:val="20"/>
        </w:rPr>
        <w:t>n’t</w:t>
      </w:r>
      <w:r w:rsidR="00183698" w:rsidRPr="00E73F7F">
        <w:rPr>
          <w:rFonts w:ascii="Verdana" w:hAnsi="Verdana"/>
          <w:color w:val="000000"/>
          <w:sz w:val="20"/>
        </w:rPr>
        <w:t xml:space="preserve"> you take her to a psychiatrist or something?</w:t>
      </w:r>
      <w:r>
        <w:rPr>
          <w:rFonts w:ascii="Verdana" w:hAnsi="Verdana"/>
          <w:color w:val="000000"/>
          <w:sz w:val="20"/>
        </w:rPr>
        <w:t>”</w:t>
      </w:r>
    </w:p>
    <w:p w14:paraId="2B569D2C" w14:textId="25CE8C6F" w:rsidR="00E73F7F" w:rsidRDefault="00E73F7F" w:rsidP="00E73F7F">
      <w:pPr>
        <w:suppressAutoHyphens/>
        <w:spacing w:after="0" w:line="240" w:lineRule="auto"/>
        <w:ind w:firstLine="283"/>
        <w:jc w:val="both"/>
        <w:rPr>
          <w:rFonts w:ascii="Verdana" w:hAnsi="Verdana"/>
          <w:color w:val="000000"/>
          <w:sz w:val="20"/>
        </w:rPr>
      </w:pPr>
      <w:r>
        <w:rPr>
          <w:rFonts w:ascii="Verdana" w:hAnsi="Verdana"/>
          <w:color w:val="000000"/>
          <w:sz w:val="20"/>
        </w:rPr>
        <w:t>“</w:t>
      </w:r>
      <w:r w:rsidR="00183698" w:rsidRPr="00E73F7F">
        <w:rPr>
          <w:rFonts w:ascii="Verdana" w:hAnsi="Verdana"/>
          <w:color w:val="000000"/>
          <w:sz w:val="20"/>
        </w:rPr>
        <w:t>Did</w:t>
      </w:r>
      <w:r>
        <w:rPr>
          <w:rFonts w:ascii="Verdana" w:hAnsi="Verdana"/>
          <w:color w:val="000000"/>
          <w:sz w:val="20"/>
        </w:rPr>
        <w:t>n’t</w:t>
      </w:r>
      <w:r w:rsidR="00183698" w:rsidRPr="00E73F7F">
        <w:rPr>
          <w:rFonts w:ascii="Verdana" w:hAnsi="Verdana"/>
          <w:color w:val="000000"/>
          <w:sz w:val="20"/>
        </w:rPr>
        <w:t xml:space="preserve"> dare,</w:t>
      </w:r>
      <w:r>
        <w:rPr>
          <w:rFonts w:ascii="Verdana" w:hAnsi="Verdana"/>
          <w:color w:val="000000"/>
          <w:sz w:val="20"/>
        </w:rPr>
        <w:t xml:space="preserve">” </w:t>
      </w:r>
      <w:r w:rsidR="00183698" w:rsidRPr="00E73F7F">
        <w:rPr>
          <w:rFonts w:ascii="Verdana" w:hAnsi="Verdana"/>
          <w:color w:val="000000"/>
          <w:sz w:val="20"/>
        </w:rPr>
        <w:t>he said.</w:t>
      </w:r>
      <w:r>
        <w:rPr>
          <w:rFonts w:ascii="Verdana" w:hAnsi="Verdana"/>
          <w:color w:val="000000"/>
          <w:sz w:val="20"/>
        </w:rPr>
        <w:t xml:space="preserve"> “</w:t>
      </w:r>
      <w:r w:rsidR="00183698" w:rsidRPr="00E73F7F">
        <w:rPr>
          <w:rFonts w:ascii="Verdana" w:hAnsi="Verdana"/>
          <w:color w:val="000000"/>
          <w:sz w:val="20"/>
        </w:rPr>
        <w:t>If it came out that there</w:t>
      </w:r>
      <w:r>
        <w:rPr>
          <w:rFonts w:ascii="Verdana" w:hAnsi="Verdana"/>
          <w:color w:val="000000"/>
          <w:sz w:val="20"/>
        </w:rPr>
        <w:t>’d</w:t>
      </w:r>
      <w:r w:rsidR="00183698" w:rsidRPr="00E73F7F">
        <w:rPr>
          <w:rFonts w:ascii="Verdana" w:hAnsi="Verdana"/>
          <w:color w:val="000000"/>
          <w:sz w:val="20"/>
        </w:rPr>
        <w:t xml:space="preserve"> been a baby and I</w:t>
      </w:r>
      <w:r>
        <w:rPr>
          <w:rFonts w:ascii="Verdana" w:hAnsi="Verdana"/>
          <w:color w:val="000000"/>
          <w:sz w:val="20"/>
        </w:rPr>
        <w:t>’d</w:t>
      </w:r>
      <w:r w:rsidR="00183698" w:rsidRPr="00E73F7F">
        <w:rPr>
          <w:rFonts w:ascii="Verdana" w:hAnsi="Verdana"/>
          <w:color w:val="000000"/>
          <w:sz w:val="20"/>
        </w:rPr>
        <w:t xml:space="preserve"> kept it quiet, and who the father was...</w:t>
      </w:r>
      <w:r>
        <w:rPr>
          <w:rFonts w:ascii="Verdana" w:hAnsi="Verdana"/>
          <w:color w:val="000000"/>
          <w:sz w:val="20"/>
        </w:rPr>
        <w:t>”</w:t>
      </w:r>
    </w:p>
    <w:p w14:paraId="6F404A15" w14:textId="77777777" w:rsidR="00E73F7F" w:rsidRDefault="00E73F7F" w:rsidP="00E73F7F">
      <w:pPr>
        <w:suppressAutoHyphens/>
        <w:spacing w:after="0" w:line="240" w:lineRule="auto"/>
        <w:ind w:firstLine="283"/>
        <w:jc w:val="both"/>
        <w:rPr>
          <w:rFonts w:ascii="Verdana" w:hAnsi="Verdana"/>
          <w:color w:val="000000"/>
          <w:sz w:val="20"/>
        </w:rPr>
      </w:pPr>
      <w:r>
        <w:rPr>
          <w:rFonts w:ascii="Verdana" w:hAnsi="Verdana"/>
          <w:color w:val="000000"/>
          <w:sz w:val="20"/>
        </w:rPr>
        <w:t>“</w:t>
      </w:r>
      <w:r w:rsidR="00183698" w:rsidRPr="00E73F7F">
        <w:rPr>
          <w:rFonts w:ascii="Verdana" w:hAnsi="Verdana"/>
          <w:color w:val="000000"/>
          <w:sz w:val="20"/>
        </w:rPr>
        <w:t>Who</w:t>
      </w:r>
      <w:r w:rsidR="00183698" w:rsidRPr="00E73F7F">
        <w:rPr>
          <w:rStyle w:val="01Text"/>
          <w:rFonts w:ascii="Verdana" w:hAnsi="Verdana"/>
          <w:color w:val="000000"/>
          <w:sz w:val="20"/>
        </w:rPr>
        <w:t xml:space="preserve"> </w:t>
      </w:r>
      <w:r w:rsidR="00183698" w:rsidRPr="00E73F7F">
        <w:rPr>
          <w:rStyle w:val="00Text"/>
          <w:rFonts w:ascii="Verdana" w:hAnsi="Verdana"/>
          <w:color w:val="000000"/>
          <w:sz w:val="20"/>
        </w:rPr>
        <w:t>was</w:t>
      </w:r>
      <w:r w:rsidR="00183698" w:rsidRPr="00E73F7F">
        <w:rPr>
          <w:rStyle w:val="01Text"/>
          <w:rFonts w:ascii="Verdana" w:hAnsi="Verdana"/>
          <w:color w:val="000000"/>
          <w:sz w:val="20"/>
        </w:rPr>
        <w:t xml:space="preserve"> </w:t>
      </w:r>
      <w:r w:rsidR="00183698" w:rsidRPr="00E73F7F">
        <w:rPr>
          <w:rFonts w:ascii="Verdana" w:hAnsi="Verdana"/>
          <w:color w:val="000000"/>
          <w:sz w:val="20"/>
        </w:rPr>
        <w:t>the father?</w:t>
      </w:r>
      <w:r>
        <w:rPr>
          <w:rFonts w:ascii="Verdana" w:hAnsi="Verdana"/>
          <w:color w:val="000000"/>
          <w:sz w:val="20"/>
        </w:rPr>
        <w:t>”</w:t>
      </w:r>
    </w:p>
    <w:p w14:paraId="1275C98C" w14:textId="712FC92D" w:rsidR="00183698" w:rsidRPr="00E73F7F" w:rsidRDefault="00183698" w:rsidP="00E73F7F">
      <w:pPr>
        <w:suppressAutoHyphens/>
        <w:spacing w:after="0" w:line="240" w:lineRule="auto"/>
        <w:ind w:firstLine="283"/>
        <w:jc w:val="both"/>
        <w:rPr>
          <w:rFonts w:ascii="Verdana" w:hAnsi="Verdana"/>
          <w:color w:val="000000"/>
          <w:sz w:val="20"/>
        </w:rPr>
      </w:pPr>
      <w:r w:rsidRPr="00E73F7F">
        <w:rPr>
          <w:rFonts w:ascii="Verdana" w:hAnsi="Verdana"/>
          <w:color w:val="000000"/>
          <w:sz w:val="20"/>
        </w:rPr>
        <w:t>He looked startled, as if he thought we</w:t>
      </w:r>
      <w:r w:rsidR="00E73F7F">
        <w:rPr>
          <w:rFonts w:ascii="Verdana" w:hAnsi="Verdana"/>
          <w:color w:val="000000"/>
          <w:sz w:val="20"/>
        </w:rPr>
        <w:t>’d</w:t>
      </w:r>
      <w:r w:rsidRPr="00E73F7F">
        <w:rPr>
          <w:rFonts w:ascii="Verdana" w:hAnsi="Verdana"/>
          <w:color w:val="000000"/>
          <w:sz w:val="20"/>
        </w:rPr>
        <w:t xml:space="preserve"> figured that out already.</w:t>
      </w:r>
      <w:r w:rsidR="00E73F7F">
        <w:rPr>
          <w:rFonts w:ascii="Verdana" w:hAnsi="Verdana"/>
          <w:color w:val="000000"/>
          <w:sz w:val="20"/>
        </w:rPr>
        <w:t xml:space="preserve"> “</w:t>
      </w:r>
      <w:r w:rsidRPr="00E73F7F">
        <w:rPr>
          <w:rFonts w:ascii="Verdana" w:hAnsi="Verdana"/>
          <w:color w:val="000000"/>
          <w:sz w:val="20"/>
        </w:rPr>
        <w:t>I was,</w:t>
      </w:r>
      <w:r w:rsidR="00E73F7F">
        <w:rPr>
          <w:rFonts w:ascii="Verdana" w:hAnsi="Verdana"/>
          <w:color w:val="000000"/>
          <w:sz w:val="20"/>
        </w:rPr>
        <w:t xml:space="preserve">” </w:t>
      </w:r>
      <w:r w:rsidRPr="00E73F7F">
        <w:rPr>
          <w:rFonts w:ascii="Verdana" w:hAnsi="Verdana"/>
          <w:color w:val="000000"/>
          <w:sz w:val="20"/>
        </w:rPr>
        <w:t>he said.</w:t>
      </w:r>
    </w:p>
    <w:p w14:paraId="097C995B" w14:textId="78EAF251" w:rsidR="00E73F7F" w:rsidRDefault="00183698" w:rsidP="00E73F7F">
      <w:pPr>
        <w:suppressAutoHyphens/>
        <w:spacing w:after="0" w:line="240" w:lineRule="auto"/>
        <w:ind w:firstLine="283"/>
        <w:jc w:val="both"/>
        <w:rPr>
          <w:rFonts w:ascii="Verdana" w:hAnsi="Verdana"/>
          <w:color w:val="000000"/>
          <w:sz w:val="20"/>
        </w:rPr>
      </w:pPr>
      <w:r w:rsidRPr="00E73F7F">
        <w:rPr>
          <w:rFonts w:ascii="Verdana" w:hAnsi="Verdana"/>
          <w:color w:val="000000"/>
          <w:sz w:val="20"/>
        </w:rPr>
        <w:t>Maybe I</w:t>
      </w:r>
      <w:r w:rsidRPr="00E73F7F">
        <w:rPr>
          <w:rStyle w:val="01Text"/>
          <w:rFonts w:ascii="Verdana" w:hAnsi="Verdana"/>
          <w:color w:val="000000"/>
          <w:sz w:val="20"/>
        </w:rPr>
        <w:t xml:space="preserve"> </w:t>
      </w:r>
      <w:r w:rsidRPr="00E73F7F">
        <w:rPr>
          <w:rStyle w:val="00Text"/>
          <w:rFonts w:ascii="Verdana" w:hAnsi="Verdana"/>
          <w:color w:val="000000"/>
          <w:sz w:val="20"/>
        </w:rPr>
        <w:t>had</w:t>
      </w:r>
      <w:r w:rsidRPr="00E73F7F">
        <w:rPr>
          <w:rStyle w:val="01Text"/>
          <w:rFonts w:ascii="Verdana" w:hAnsi="Verdana"/>
          <w:color w:val="000000"/>
          <w:sz w:val="20"/>
        </w:rPr>
        <w:t xml:space="preserve"> </w:t>
      </w:r>
      <w:r w:rsidRPr="00E73F7F">
        <w:rPr>
          <w:rFonts w:ascii="Verdana" w:hAnsi="Verdana"/>
          <w:color w:val="000000"/>
          <w:sz w:val="20"/>
        </w:rPr>
        <w:t>figured it out, because I wa</w:t>
      </w:r>
      <w:r w:rsidR="00E73F7F">
        <w:rPr>
          <w:rFonts w:ascii="Verdana" w:hAnsi="Verdana"/>
          <w:color w:val="000000"/>
          <w:sz w:val="20"/>
        </w:rPr>
        <w:t>n’t</w:t>
      </w:r>
      <w:r w:rsidRPr="00E73F7F">
        <w:rPr>
          <w:rFonts w:ascii="Verdana" w:hAnsi="Verdana"/>
          <w:color w:val="000000"/>
          <w:sz w:val="20"/>
        </w:rPr>
        <w:t xml:space="preserve"> really surprised, but Allie was.</w:t>
      </w:r>
    </w:p>
    <w:p w14:paraId="3316A063" w14:textId="1813B833" w:rsidR="00E73F7F" w:rsidRDefault="00E73F7F" w:rsidP="00E73F7F">
      <w:pPr>
        <w:pStyle w:val="Para13"/>
        <w:suppressAutoHyphens/>
        <w:spacing w:line="240" w:lineRule="auto"/>
        <w:ind w:firstLine="283"/>
        <w:rPr>
          <w:rFonts w:ascii="Verdana" w:hAnsi="Verdana"/>
          <w:sz w:val="20"/>
        </w:rPr>
      </w:pPr>
      <w:r>
        <w:rPr>
          <w:rFonts w:ascii="Verdana" w:hAnsi="Verdana"/>
          <w:sz w:val="20"/>
        </w:rPr>
        <w:t>“</w:t>
      </w:r>
      <w:r w:rsidR="00183698" w:rsidRPr="00E73F7F">
        <w:rPr>
          <w:rStyle w:val="00Text"/>
          <w:rFonts w:ascii="Verdana" w:eastAsiaTheme="majorEastAsia" w:hAnsi="Verdana"/>
          <w:sz w:val="20"/>
        </w:rPr>
        <w:t>Your</w:t>
      </w:r>
      <w:r w:rsidR="00183698" w:rsidRPr="00E73F7F">
        <w:rPr>
          <w:rStyle w:val="05Text"/>
          <w:rFonts w:ascii="Verdana" w:hAnsi="Verdana"/>
          <w:sz w:val="20"/>
        </w:rPr>
        <w:t xml:space="preserve"> </w:t>
      </w:r>
      <w:r w:rsidR="00183698" w:rsidRPr="00E73F7F">
        <w:rPr>
          <w:rFonts w:ascii="Verdana" w:hAnsi="Verdana"/>
          <w:sz w:val="20"/>
        </w:rPr>
        <w:t>sister?</w:t>
      </w:r>
      <w:r>
        <w:rPr>
          <w:rFonts w:ascii="Verdana" w:hAnsi="Verdana"/>
          <w:sz w:val="20"/>
        </w:rPr>
        <w:t xml:space="preserve">” </w:t>
      </w:r>
      <w:r w:rsidR="00183698" w:rsidRPr="00E73F7F">
        <w:rPr>
          <w:rFonts w:ascii="Verdana" w:hAnsi="Verdana"/>
          <w:sz w:val="20"/>
        </w:rPr>
        <w:t>she said.</w:t>
      </w:r>
    </w:p>
    <w:p w14:paraId="5862ADA1" w14:textId="77777777" w:rsidR="00E73F7F" w:rsidRDefault="00E73F7F" w:rsidP="00E73F7F">
      <w:pPr>
        <w:suppressAutoHyphens/>
        <w:spacing w:after="0" w:line="240" w:lineRule="auto"/>
        <w:ind w:firstLine="283"/>
        <w:jc w:val="both"/>
        <w:rPr>
          <w:rFonts w:ascii="Verdana" w:hAnsi="Verdana"/>
          <w:color w:val="000000"/>
          <w:sz w:val="20"/>
        </w:rPr>
      </w:pPr>
      <w:r>
        <w:rPr>
          <w:rFonts w:ascii="Verdana" w:hAnsi="Verdana"/>
          <w:sz w:val="20"/>
        </w:rPr>
        <w:t>“</w:t>
      </w:r>
      <w:r w:rsidR="00183698" w:rsidRPr="00E73F7F">
        <w:rPr>
          <w:rFonts w:ascii="Verdana" w:hAnsi="Verdana"/>
          <w:color w:val="000000"/>
          <w:sz w:val="20"/>
        </w:rPr>
        <w:t>Two lonely people alone in the house together,</w:t>
      </w:r>
      <w:r>
        <w:rPr>
          <w:rFonts w:ascii="Verdana" w:hAnsi="Verdana"/>
          <w:color w:val="000000"/>
          <w:sz w:val="20"/>
        </w:rPr>
        <w:t xml:space="preserve">” </w:t>
      </w:r>
      <w:r w:rsidR="00183698" w:rsidRPr="00E73F7F">
        <w:rPr>
          <w:rFonts w:ascii="Verdana" w:hAnsi="Verdana"/>
          <w:color w:val="000000"/>
          <w:sz w:val="20"/>
        </w:rPr>
        <w:t>Doc said.</w:t>
      </w:r>
      <w:r>
        <w:rPr>
          <w:rFonts w:ascii="Verdana" w:hAnsi="Verdana"/>
          <w:color w:val="000000"/>
          <w:sz w:val="20"/>
        </w:rPr>
        <w:t xml:space="preserve"> “</w:t>
      </w:r>
      <w:r w:rsidR="00183698" w:rsidRPr="00E73F7F">
        <w:rPr>
          <w:rFonts w:ascii="Verdana" w:hAnsi="Verdana"/>
          <w:color w:val="000000"/>
          <w:sz w:val="20"/>
        </w:rPr>
        <w:t>Yes, my sister.</w:t>
      </w:r>
      <w:r>
        <w:rPr>
          <w:rFonts w:ascii="Verdana" w:hAnsi="Verdana"/>
          <w:color w:val="000000"/>
          <w:sz w:val="20"/>
        </w:rPr>
        <w:t>”</w:t>
      </w:r>
    </w:p>
    <w:p w14:paraId="072A3C04" w14:textId="1FCBE022" w:rsidR="00E73F7F" w:rsidRDefault="00E73F7F" w:rsidP="00E73F7F">
      <w:pPr>
        <w:suppressAutoHyphens/>
        <w:spacing w:after="0" w:line="240" w:lineRule="auto"/>
        <w:ind w:firstLine="283"/>
        <w:jc w:val="both"/>
        <w:rPr>
          <w:rFonts w:ascii="Verdana" w:hAnsi="Verdana"/>
          <w:color w:val="000000"/>
          <w:sz w:val="20"/>
        </w:rPr>
      </w:pPr>
      <w:r>
        <w:rPr>
          <w:rFonts w:ascii="Verdana" w:hAnsi="Verdana"/>
          <w:color w:val="000000"/>
          <w:sz w:val="20"/>
        </w:rPr>
        <w:t>“</w:t>
      </w:r>
      <w:r w:rsidR="00183698" w:rsidRPr="00E73F7F">
        <w:rPr>
          <w:rFonts w:ascii="Verdana" w:hAnsi="Verdana"/>
          <w:color w:val="000000"/>
          <w:sz w:val="20"/>
        </w:rPr>
        <w:t>What</w:t>
      </w:r>
      <w:r>
        <w:rPr>
          <w:rFonts w:ascii="Verdana" w:hAnsi="Verdana"/>
          <w:color w:val="000000"/>
          <w:sz w:val="20"/>
        </w:rPr>
        <w:t>’s</w:t>
      </w:r>
      <w:r w:rsidR="00183698" w:rsidRPr="00E73F7F">
        <w:rPr>
          <w:rFonts w:ascii="Verdana" w:hAnsi="Verdana"/>
          <w:color w:val="000000"/>
          <w:sz w:val="20"/>
        </w:rPr>
        <w:t xml:space="preserve"> this got to do with</w:t>
      </w:r>
      <w:r w:rsidR="00183698" w:rsidRPr="00E73F7F">
        <w:rPr>
          <w:rStyle w:val="01Text"/>
          <w:rFonts w:ascii="Verdana" w:hAnsi="Verdana"/>
          <w:color w:val="000000"/>
          <w:sz w:val="20"/>
        </w:rPr>
        <w:t xml:space="preserve"> </w:t>
      </w:r>
      <w:r w:rsidR="00183698" w:rsidRPr="00E73F7F">
        <w:rPr>
          <w:rStyle w:val="00Text"/>
          <w:rFonts w:ascii="Verdana" w:hAnsi="Verdana"/>
          <w:color w:val="000000"/>
          <w:sz w:val="20"/>
        </w:rPr>
        <w:t>our</w:t>
      </w:r>
      <w:r w:rsidR="00183698" w:rsidRPr="00E73F7F">
        <w:rPr>
          <w:rStyle w:val="01Text"/>
          <w:rFonts w:ascii="Verdana" w:hAnsi="Verdana"/>
          <w:color w:val="000000"/>
          <w:sz w:val="20"/>
        </w:rPr>
        <w:t xml:space="preserve"> </w:t>
      </w:r>
      <w:r w:rsidR="00183698" w:rsidRPr="00E73F7F">
        <w:rPr>
          <w:rFonts w:ascii="Verdana" w:hAnsi="Verdana"/>
          <w:color w:val="000000"/>
          <w:sz w:val="20"/>
        </w:rPr>
        <w:t>baby?</w:t>
      </w:r>
      <w:r>
        <w:rPr>
          <w:rFonts w:ascii="Verdana" w:hAnsi="Verdana"/>
          <w:color w:val="000000"/>
          <w:sz w:val="20"/>
        </w:rPr>
        <w:t xml:space="preserve">” </w:t>
      </w:r>
      <w:r w:rsidR="00183698" w:rsidRPr="00E73F7F">
        <w:rPr>
          <w:rFonts w:ascii="Verdana" w:hAnsi="Verdana"/>
          <w:color w:val="000000"/>
          <w:sz w:val="20"/>
        </w:rPr>
        <w:t>I demanded.</w:t>
      </w:r>
    </w:p>
    <w:p w14:paraId="48B159D9" w14:textId="7BA3C018" w:rsidR="00E73F7F" w:rsidRDefault="00E73F7F" w:rsidP="00E73F7F">
      <w:pPr>
        <w:suppressAutoHyphens/>
        <w:spacing w:after="0" w:line="240" w:lineRule="auto"/>
        <w:ind w:firstLine="283"/>
        <w:jc w:val="both"/>
        <w:rPr>
          <w:rFonts w:ascii="Verdana" w:hAnsi="Verdana"/>
          <w:color w:val="000000"/>
          <w:sz w:val="20"/>
        </w:rPr>
      </w:pPr>
      <w:r>
        <w:rPr>
          <w:rFonts w:ascii="Verdana" w:hAnsi="Verdana"/>
          <w:color w:val="000000"/>
          <w:sz w:val="20"/>
        </w:rPr>
        <w:t>“</w:t>
      </w:r>
      <w:r w:rsidR="00183698" w:rsidRPr="00E73F7F">
        <w:rPr>
          <w:rFonts w:ascii="Verdana" w:hAnsi="Verdana"/>
          <w:color w:val="000000"/>
          <w:sz w:val="20"/>
        </w:rPr>
        <w:t>Well, hell, son, dead bodies do</w:t>
      </w:r>
      <w:r>
        <w:rPr>
          <w:rFonts w:ascii="Verdana" w:hAnsi="Verdana"/>
          <w:color w:val="000000"/>
          <w:sz w:val="20"/>
        </w:rPr>
        <w:t>n’t</w:t>
      </w:r>
      <w:r w:rsidR="00183698" w:rsidRPr="00E73F7F">
        <w:rPr>
          <w:rFonts w:ascii="Verdana" w:hAnsi="Verdana"/>
          <w:color w:val="000000"/>
          <w:sz w:val="20"/>
        </w:rPr>
        <w:t xml:space="preserve"> keep,</w:t>
      </w:r>
      <w:r>
        <w:rPr>
          <w:rFonts w:ascii="Verdana" w:hAnsi="Verdana"/>
          <w:color w:val="000000"/>
          <w:sz w:val="20"/>
        </w:rPr>
        <w:t xml:space="preserve">” </w:t>
      </w:r>
      <w:r w:rsidR="00183698" w:rsidRPr="00E73F7F">
        <w:rPr>
          <w:rFonts w:ascii="Verdana" w:hAnsi="Verdana"/>
          <w:color w:val="000000"/>
          <w:sz w:val="20"/>
        </w:rPr>
        <w:t>he said.</w:t>
      </w:r>
      <w:r>
        <w:rPr>
          <w:rFonts w:ascii="Verdana" w:hAnsi="Verdana"/>
          <w:color w:val="000000"/>
          <w:sz w:val="20"/>
        </w:rPr>
        <w:t xml:space="preserve"> “</w:t>
      </w:r>
      <w:r w:rsidR="00183698" w:rsidRPr="00E73F7F">
        <w:rPr>
          <w:rFonts w:ascii="Verdana" w:hAnsi="Verdana"/>
          <w:color w:val="000000"/>
          <w:sz w:val="20"/>
        </w:rPr>
        <w:t>When the baby got too far gone, Laura said it was sick and told me to make it better</w:t>
      </w:r>
      <w:r w:rsidR="00EB2D66">
        <w:rPr>
          <w:rFonts w:ascii="Verdana" w:hAnsi="Verdana"/>
          <w:color w:val="000000"/>
          <w:sz w:val="20"/>
        </w:rPr>
        <w:t xml:space="preserve"> — </w:t>
      </w:r>
      <w:r w:rsidR="00183698" w:rsidRPr="00E73F7F">
        <w:rPr>
          <w:rFonts w:ascii="Verdana" w:hAnsi="Verdana"/>
          <w:color w:val="000000"/>
          <w:sz w:val="20"/>
        </w:rPr>
        <w:t>I was a doctor, could</w:t>
      </w:r>
      <w:r>
        <w:rPr>
          <w:rFonts w:ascii="Verdana" w:hAnsi="Verdana"/>
          <w:color w:val="000000"/>
          <w:sz w:val="20"/>
        </w:rPr>
        <w:t>n’t</w:t>
      </w:r>
      <w:r w:rsidR="00183698" w:rsidRPr="00E73F7F">
        <w:rPr>
          <w:rFonts w:ascii="Verdana" w:hAnsi="Verdana"/>
          <w:color w:val="000000"/>
          <w:sz w:val="20"/>
        </w:rPr>
        <w:t xml:space="preserve"> I fix it up? Nagged at me day and night, and </w:t>
      </w:r>
      <w:r>
        <w:rPr>
          <w:rFonts w:ascii="Verdana" w:hAnsi="Verdana"/>
          <w:color w:val="000000"/>
          <w:sz w:val="20"/>
        </w:rPr>
        <w:t>’</w:t>
      </w:r>
      <w:r w:rsidR="00183698" w:rsidRPr="00E73F7F">
        <w:rPr>
          <w:rFonts w:ascii="Verdana" w:hAnsi="Verdana"/>
          <w:color w:val="000000"/>
          <w:sz w:val="20"/>
        </w:rPr>
        <w:t>bout then Mrs. Kelliher</w:t>
      </w:r>
      <w:r>
        <w:rPr>
          <w:rFonts w:ascii="Verdana" w:hAnsi="Verdana"/>
          <w:color w:val="000000"/>
          <w:sz w:val="20"/>
        </w:rPr>
        <w:t>’s</w:t>
      </w:r>
      <w:r w:rsidR="00183698" w:rsidRPr="00E73F7F">
        <w:rPr>
          <w:rFonts w:ascii="Verdana" w:hAnsi="Verdana"/>
          <w:color w:val="000000"/>
          <w:sz w:val="20"/>
        </w:rPr>
        <w:t xml:space="preserve"> little Josie died</w:t>
      </w:r>
      <w:r w:rsidR="00EB2D66">
        <w:rPr>
          <w:rFonts w:ascii="Verdana" w:hAnsi="Verdana"/>
          <w:color w:val="000000"/>
          <w:sz w:val="20"/>
        </w:rPr>
        <w:t xml:space="preserve"> — </w:t>
      </w:r>
      <w:r w:rsidR="00183698" w:rsidRPr="00E73F7F">
        <w:rPr>
          <w:rFonts w:ascii="Verdana" w:hAnsi="Verdana"/>
          <w:color w:val="000000"/>
          <w:sz w:val="20"/>
        </w:rPr>
        <w:t>crib death, what they</w:t>
      </w:r>
      <w:r>
        <w:rPr>
          <w:rFonts w:ascii="Verdana" w:hAnsi="Verdana"/>
          <w:color w:val="000000"/>
          <w:sz w:val="20"/>
        </w:rPr>
        <w:t>’re</w:t>
      </w:r>
      <w:r w:rsidR="00183698" w:rsidRPr="00E73F7F">
        <w:rPr>
          <w:rFonts w:ascii="Verdana" w:hAnsi="Verdana"/>
          <w:color w:val="000000"/>
          <w:sz w:val="20"/>
        </w:rPr>
        <w:t xml:space="preserve"> calling SIDS now. So I got an idea and I talked to Henry Tuchman and switched ours for Josie Kelliher. Been doing it ever since.</w:t>
      </w:r>
      <w:r>
        <w:rPr>
          <w:rFonts w:ascii="Verdana" w:hAnsi="Verdana"/>
          <w:color w:val="000000"/>
          <w:sz w:val="20"/>
        </w:rPr>
        <w:t xml:space="preserve">” </w:t>
      </w:r>
      <w:r w:rsidR="00183698" w:rsidRPr="00E73F7F">
        <w:rPr>
          <w:rFonts w:ascii="Verdana" w:hAnsi="Verdana"/>
          <w:color w:val="000000"/>
          <w:sz w:val="20"/>
        </w:rPr>
        <w:t>He shrugged.</w:t>
      </w:r>
      <w:r>
        <w:rPr>
          <w:rFonts w:ascii="Verdana" w:hAnsi="Verdana"/>
          <w:color w:val="000000"/>
          <w:sz w:val="20"/>
        </w:rPr>
        <w:t xml:space="preserve"> “</w:t>
      </w:r>
      <w:r w:rsidR="00183698" w:rsidRPr="00E73F7F">
        <w:rPr>
          <w:rFonts w:ascii="Verdana" w:hAnsi="Verdana"/>
          <w:color w:val="000000"/>
          <w:sz w:val="20"/>
        </w:rPr>
        <w:t>After all, one dead baby</w:t>
      </w:r>
      <w:r>
        <w:rPr>
          <w:rFonts w:ascii="Verdana" w:hAnsi="Verdana"/>
          <w:color w:val="000000"/>
          <w:sz w:val="20"/>
        </w:rPr>
        <w:t>’s</w:t>
      </w:r>
      <w:r w:rsidR="00183698" w:rsidRPr="00E73F7F">
        <w:rPr>
          <w:rFonts w:ascii="Verdana" w:hAnsi="Verdana"/>
          <w:color w:val="000000"/>
          <w:sz w:val="20"/>
        </w:rPr>
        <w:t xml:space="preserve"> a lot like another.</w:t>
      </w:r>
      <w:r>
        <w:rPr>
          <w:rFonts w:ascii="Verdana" w:hAnsi="Verdana"/>
          <w:color w:val="000000"/>
          <w:sz w:val="20"/>
        </w:rPr>
        <w:t>”</w:t>
      </w:r>
    </w:p>
    <w:p w14:paraId="210DADB3" w14:textId="56224B86" w:rsidR="00E73F7F" w:rsidRDefault="00E73F7F" w:rsidP="00E73F7F">
      <w:pPr>
        <w:suppressAutoHyphens/>
        <w:spacing w:after="0" w:line="240" w:lineRule="auto"/>
        <w:ind w:firstLine="283"/>
        <w:jc w:val="both"/>
        <w:rPr>
          <w:rFonts w:ascii="Verdana" w:hAnsi="Verdana"/>
          <w:color w:val="000000"/>
          <w:sz w:val="20"/>
        </w:rPr>
      </w:pPr>
      <w:r>
        <w:rPr>
          <w:rFonts w:ascii="Verdana" w:hAnsi="Verdana"/>
          <w:color w:val="000000"/>
          <w:sz w:val="20"/>
        </w:rPr>
        <w:t>“</w:t>
      </w:r>
      <w:r w:rsidR="00183698" w:rsidRPr="00E73F7F">
        <w:rPr>
          <w:rFonts w:ascii="Verdana" w:hAnsi="Verdana"/>
          <w:color w:val="000000"/>
          <w:sz w:val="20"/>
        </w:rPr>
        <w:t>So... but then why is</w:t>
      </w:r>
      <w:r>
        <w:rPr>
          <w:rFonts w:ascii="Verdana" w:hAnsi="Verdana"/>
          <w:color w:val="000000"/>
          <w:sz w:val="20"/>
        </w:rPr>
        <w:t>n’t</w:t>
      </w:r>
      <w:r w:rsidR="00183698" w:rsidRPr="00E73F7F">
        <w:rPr>
          <w:rFonts w:ascii="Verdana" w:hAnsi="Verdana"/>
          <w:color w:val="000000"/>
          <w:sz w:val="20"/>
        </w:rPr>
        <w:t xml:space="preserve"> there another one in our girl</w:t>
      </w:r>
      <w:r>
        <w:rPr>
          <w:rFonts w:ascii="Verdana" w:hAnsi="Verdana"/>
          <w:color w:val="000000"/>
          <w:sz w:val="20"/>
        </w:rPr>
        <w:t>’s</w:t>
      </w:r>
      <w:r w:rsidR="00183698" w:rsidRPr="00E73F7F">
        <w:rPr>
          <w:rFonts w:ascii="Verdana" w:hAnsi="Verdana"/>
          <w:color w:val="000000"/>
          <w:sz w:val="20"/>
        </w:rPr>
        <w:t xml:space="preserve"> coffin?</w:t>
      </w:r>
      <w:r>
        <w:rPr>
          <w:rFonts w:ascii="Verdana" w:hAnsi="Verdana"/>
          <w:color w:val="000000"/>
          <w:sz w:val="20"/>
        </w:rPr>
        <w:t>”</w:t>
      </w:r>
    </w:p>
    <w:p w14:paraId="78A16954" w14:textId="1F7DC308" w:rsidR="00E73F7F" w:rsidRDefault="00183698" w:rsidP="00E73F7F">
      <w:pPr>
        <w:suppressAutoHyphens/>
        <w:spacing w:after="0" w:line="240" w:lineRule="auto"/>
        <w:ind w:firstLine="283"/>
        <w:jc w:val="both"/>
        <w:rPr>
          <w:rFonts w:ascii="Verdana" w:hAnsi="Verdana"/>
          <w:color w:val="000000"/>
          <w:sz w:val="20"/>
        </w:rPr>
      </w:pPr>
      <w:r w:rsidRPr="00E73F7F">
        <w:rPr>
          <w:rFonts w:ascii="Verdana" w:hAnsi="Verdana"/>
          <w:color w:val="000000"/>
          <w:sz w:val="20"/>
        </w:rPr>
        <w:t>The doc grimaced.</w:t>
      </w:r>
      <w:r w:rsidR="00E73F7F">
        <w:rPr>
          <w:rFonts w:ascii="Verdana" w:hAnsi="Verdana"/>
          <w:color w:val="000000"/>
          <w:sz w:val="20"/>
        </w:rPr>
        <w:t xml:space="preserve"> “</w:t>
      </w:r>
      <w:r w:rsidRPr="00E73F7F">
        <w:rPr>
          <w:rFonts w:ascii="Verdana" w:hAnsi="Verdana"/>
          <w:color w:val="000000"/>
          <w:sz w:val="20"/>
        </w:rPr>
        <w:t>Last one was too far gone,</w:t>
      </w:r>
      <w:r w:rsidR="00E73F7F">
        <w:rPr>
          <w:rFonts w:ascii="Verdana" w:hAnsi="Verdana"/>
          <w:color w:val="000000"/>
          <w:sz w:val="20"/>
        </w:rPr>
        <w:t xml:space="preserve">” </w:t>
      </w:r>
      <w:r w:rsidRPr="00E73F7F">
        <w:rPr>
          <w:rFonts w:ascii="Verdana" w:hAnsi="Verdana"/>
          <w:color w:val="000000"/>
          <w:sz w:val="20"/>
        </w:rPr>
        <w:t>he said.</w:t>
      </w:r>
      <w:r w:rsidR="00E73F7F">
        <w:rPr>
          <w:rFonts w:ascii="Verdana" w:hAnsi="Verdana"/>
          <w:color w:val="000000"/>
          <w:sz w:val="20"/>
        </w:rPr>
        <w:t xml:space="preserve"> “</w:t>
      </w:r>
      <w:r w:rsidRPr="00E73F7F">
        <w:rPr>
          <w:rFonts w:ascii="Verdana" w:hAnsi="Verdana"/>
          <w:color w:val="000000"/>
          <w:sz w:val="20"/>
        </w:rPr>
        <w:t>It</w:t>
      </w:r>
      <w:r w:rsidR="00E73F7F">
        <w:rPr>
          <w:rFonts w:ascii="Verdana" w:hAnsi="Verdana"/>
          <w:color w:val="000000"/>
          <w:sz w:val="20"/>
        </w:rPr>
        <w:t>’s</w:t>
      </w:r>
      <w:r w:rsidRPr="00E73F7F">
        <w:rPr>
          <w:rFonts w:ascii="Verdana" w:hAnsi="Verdana"/>
          <w:color w:val="000000"/>
          <w:sz w:val="20"/>
        </w:rPr>
        <w:t xml:space="preserve"> buried out back. Told Laura it was sleeping, managed to keep her away for three days</w:t>
      </w:r>
      <w:r w:rsidR="00EB2D66">
        <w:rPr>
          <w:rFonts w:ascii="Verdana" w:hAnsi="Verdana"/>
          <w:color w:val="000000"/>
          <w:sz w:val="20"/>
        </w:rPr>
        <w:t xml:space="preserve"> — </w:t>
      </w:r>
      <w:r w:rsidRPr="00E73F7F">
        <w:rPr>
          <w:rFonts w:ascii="Verdana" w:hAnsi="Verdana"/>
          <w:color w:val="000000"/>
          <w:sz w:val="20"/>
        </w:rPr>
        <w:t>do</w:t>
      </w:r>
      <w:r w:rsidR="00E73F7F">
        <w:rPr>
          <w:rFonts w:ascii="Verdana" w:hAnsi="Verdana"/>
          <w:color w:val="000000"/>
          <w:sz w:val="20"/>
        </w:rPr>
        <w:t>n’t</w:t>
      </w:r>
      <w:r w:rsidRPr="00E73F7F">
        <w:rPr>
          <w:rFonts w:ascii="Verdana" w:hAnsi="Verdana"/>
          <w:color w:val="000000"/>
          <w:sz w:val="20"/>
        </w:rPr>
        <w:t xml:space="preserve"> know</w:t>
      </w:r>
      <w:r w:rsidRPr="00E73F7F">
        <w:rPr>
          <w:rStyle w:val="01Text"/>
          <w:rFonts w:ascii="Verdana" w:hAnsi="Verdana"/>
          <w:color w:val="000000"/>
          <w:sz w:val="20"/>
        </w:rPr>
        <w:t xml:space="preserve"> </w:t>
      </w:r>
      <w:r w:rsidRPr="00E73F7F">
        <w:rPr>
          <w:rStyle w:val="00Text"/>
          <w:rFonts w:ascii="Verdana" w:hAnsi="Verdana"/>
          <w:color w:val="000000"/>
          <w:sz w:val="20"/>
        </w:rPr>
        <w:t>what</w:t>
      </w:r>
      <w:r w:rsidRPr="00E73F7F">
        <w:rPr>
          <w:rStyle w:val="01Text"/>
          <w:rFonts w:ascii="Verdana" w:hAnsi="Verdana"/>
          <w:color w:val="000000"/>
          <w:sz w:val="20"/>
        </w:rPr>
        <w:t xml:space="preserve"> </w:t>
      </w:r>
      <w:r w:rsidRPr="00E73F7F">
        <w:rPr>
          <w:rFonts w:ascii="Verdana" w:hAnsi="Verdana"/>
          <w:color w:val="000000"/>
          <w:sz w:val="20"/>
        </w:rPr>
        <w:t>I</w:t>
      </w:r>
      <w:r w:rsidR="00E73F7F">
        <w:rPr>
          <w:rFonts w:ascii="Verdana" w:hAnsi="Verdana"/>
          <w:color w:val="000000"/>
          <w:sz w:val="20"/>
        </w:rPr>
        <w:t>’d</w:t>
      </w:r>
      <w:r w:rsidRPr="00E73F7F">
        <w:rPr>
          <w:rFonts w:ascii="Verdana" w:hAnsi="Verdana"/>
          <w:color w:val="000000"/>
          <w:sz w:val="20"/>
        </w:rPr>
        <w:t xml:space="preserve"> have done if you poor folks had</w:t>
      </w:r>
      <w:r w:rsidR="00E73F7F">
        <w:rPr>
          <w:rFonts w:ascii="Verdana" w:hAnsi="Verdana"/>
          <w:color w:val="000000"/>
          <w:sz w:val="20"/>
        </w:rPr>
        <w:t>n’t</w:t>
      </w:r>
      <w:r w:rsidRPr="00E73F7F">
        <w:rPr>
          <w:rFonts w:ascii="Verdana" w:hAnsi="Verdana"/>
          <w:color w:val="000000"/>
          <w:sz w:val="20"/>
        </w:rPr>
        <w:t xml:space="preserve"> come along.</w:t>
      </w:r>
      <w:r w:rsidR="00E73F7F">
        <w:rPr>
          <w:rFonts w:ascii="Verdana" w:hAnsi="Verdana"/>
          <w:color w:val="000000"/>
          <w:sz w:val="20"/>
        </w:rPr>
        <w:t>”</w:t>
      </w:r>
    </w:p>
    <w:p w14:paraId="7959E3C1" w14:textId="77777777" w:rsidR="00E73F7F" w:rsidRDefault="00E73F7F" w:rsidP="00E73F7F">
      <w:pPr>
        <w:suppressAutoHyphens/>
        <w:spacing w:after="0" w:line="240" w:lineRule="auto"/>
        <w:ind w:firstLine="283"/>
        <w:jc w:val="both"/>
        <w:rPr>
          <w:rFonts w:ascii="Verdana" w:hAnsi="Verdana"/>
          <w:color w:val="000000"/>
          <w:sz w:val="20"/>
        </w:rPr>
      </w:pPr>
      <w:r>
        <w:rPr>
          <w:rFonts w:ascii="Verdana" w:hAnsi="Verdana"/>
          <w:color w:val="000000"/>
          <w:sz w:val="20"/>
        </w:rPr>
        <w:t>“</w:t>
      </w:r>
      <w:r w:rsidR="00183698" w:rsidRPr="00E73F7F">
        <w:rPr>
          <w:rFonts w:ascii="Verdana" w:hAnsi="Verdana"/>
          <w:color w:val="000000"/>
          <w:sz w:val="20"/>
        </w:rPr>
        <w:t>You killed my baby,</w:t>
      </w:r>
      <w:r>
        <w:rPr>
          <w:rFonts w:ascii="Verdana" w:hAnsi="Verdana"/>
          <w:color w:val="000000"/>
          <w:sz w:val="20"/>
        </w:rPr>
        <w:t xml:space="preserve">” </w:t>
      </w:r>
      <w:r w:rsidR="00183698" w:rsidRPr="00E73F7F">
        <w:rPr>
          <w:rFonts w:ascii="Verdana" w:hAnsi="Verdana"/>
          <w:color w:val="000000"/>
          <w:sz w:val="20"/>
        </w:rPr>
        <w:t>Allie said, and the gun came up again.</w:t>
      </w:r>
      <w:r>
        <w:rPr>
          <w:rFonts w:ascii="Verdana" w:hAnsi="Verdana"/>
          <w:color w:val="000000"/>
          <w:sz w:val="20"/>
        </w:rPr>
        <w:t xml:space="preserve"> “</w:t>
      </w:r>
      <w:r w:rsidR="00183698" w:rsidRPr="00E73F7F">
        <w:rPr>
          <w:rFonts w:ascii="Verdana" w:hAnsi="Verdana"/>
          <w:color w:val="000000"/>
          <w:sz w:val="20"/>
        </w:rPr>
        <w:t>You killed her so you could give her to your sister.</w:t>
      </w:r>
      <w:r>
        <w:rPr>
          <w:rFonts w:ascii="Verdana" w:hAnsi="Verdana"/>
          <w:color w:val="000000"/>
          <w:sz w:val="20"/>
        </w:rPr>
        <w:t>”</w:t>
      </w:r>
    </w:p>
    <w:p w14:paraId="34520311" w14:textId="54AD0786" w:rsidR="00E73F7F" w:rsidRDefault="00E73F7F" w:rsidP="00E73F7F">
      <w:pPr>
        <w:suppressAutoHyphens/>
        <w:spacing w:after="0" w:line="240" w:lineRule="auto"/>
        <w:ind w:firstLine="283"/>
        <w:jc w:val="both"/>
        <w:rPr>
          <w:rFonts w:ascii="Verdana" w:hAnsi="Verdana"/>
          <w:color w:val="000000"/>
          <w:sz w:val="20"/>
        </w:rPr>
      </w:pPr>
      <w:r>
        <w:rPr>
          <w:rFonts w:ascii="Verdana" w:hAnsi="Verdana"/>
          <w:color w:val="000000"/>
          <w:sz w:val="20"/>
        </w:rPr>
        <w:t>“</w:t>
      </w:r>
      <w:r w:rsidR="00183698" w:rsidRPr="00E73F7F">
        <w:rPr>
          <w:rFonts w:ascii="Verdana" w:hAnsi="Verdana"/>
          <w:color w:val="000000"/>
          <w:sz w:val="20"/>
        </w:rPr>
        <w:t>No, Mrs. Sellers,</w:t>
      </w:r>
      <w:r>
        <w:rPr>
          <w:rFonts w:ascii="Verdana" w:hAnsi="Verdana"/>
          <w:color w:val="000000"/>
          <w:sz w:val="20"/>
        </w:rPr>
        <w:t xml:space="preserve">” </w:t>
      </w:r>
      <w:r w:rsidR="00183698" w:rsidRPr="00E73F7F">
        <w:rPr>
          <w:rFonts w:ascii="Verdana" w:hAnsi="Verdana"/>
          <w:color w:val="000000"/>
          <w:sz w:val="20"/>
        </w:rPr>
        <w:t>he said,</w:t>
      </w:r>
      <w:r>
        <w:rPr>
          <w:rFonts w:ascii="Verdana" w:hAnsi="Verdana"/>
          <w:color w:val="000000"/>
          <w:sz w:val="20"/>
        </w:rPr>
        <w:t xml:space="preserve"> “</w:t>
      </w:r>
      <w:r w:rsidR="00183698" w:rsidRPr="00E73F7F">
        <w:rPr>
          <w:rFonts w:ascii="Verdana" w:hAnsi="Verdana"/>
          <w:color w:val="000000"/>
          <w:sz w:val="20"/>
        </w:rPr>
        <w:t>I swear I did</w:t>
      </w:r>
      <w:r>
        <w:rPr>
          <w:rFonts w:ascii="Verdana" w:hAnsi="Verdana"/>
          <w:color w:val="000000"/>
          <w:sz w:val="20"/>
        </w:rPr>
        <w:t>n’t</w:t>
      </w:r>
      <w:r w:rsidR="00183698" w:rsidRPr="00E73F7F">
        <w:rPr>
          <w:rFonts w:ascii="Verdana" w:hAnsi="Verdana"/>
          <w:color w:val="000000"/>
          <w:sz w:val="20"/>
        </w:rPr>
        <w:t>. I</w:t>
      </w:r>
      <w:r>
        <w:rPr>
          <w:rFonts w:ascii="Verdana" w:hAnsi="Verdana"/>
          <w:color w:val="000000"/>
          <w:sz w:val="20"/>
        </w:rPr>
        <w:t>’d</w:t>
      </w:r>
      <w:r w:rsidR="00183698" w:rsidRPr="00E73F7F">
        <w:rPr>
          <w:rFonts w:ascii="Verdana" w:hAnsi="Verdana"/>
          <w:color w:val="000000"/>
          <w:sz w:val="20"/>
        </w:rPr>
        <w:t xml:space="preserve"> never do that. I took an oath, and I meant it.</w:t>
      </w:r>
      <w:r>
        <w:rPr>
          <w:rFonts w:ascii="Verdana" w:hAnsi="Verdana"/>
          <w:color w:val="000000"/>
          <w:sz w:val="20"/>
        </w:rPr>
        <w:t>”</w:t>
      </w:r>
    </w:p>
    <w:p w14:paraId="43A7B36A" w14:textId="088368A4" w:rsidR="00E73F7F" w:rsidRDefault="00183698" w:rsidP="00E73F7F">
      <w:pPr>
        <w:suppressAutoHyphens/>
        <w:spacing w:after="0" w:line="240" w:lineRule="auto"/>
        <w:ind w:firstLine="283"/>
        <w:jc w:val="both"/>
        <w:rPr>
          <w:rFonts w:ascii="Verdana" w:hAnsi="Verdana"/>
          <w:color w:val="000000"/>
          <w:sz w:val="20"/>
        </w:rPr>
      </w:pPr>
      <w:r w:rsidRPr="00E73F7F">
        <w:rPr>
          <w:rFonts w:ascii="Verdana" w:hAnsi="Verdana"/>
          <w:color w:val="000000"/>
          <w:sz w:val="20"/>
        </w:rPr>
        <w:t>The gun wavered some.</w:t>
      </w:r>
    </w:p>
    <w:p w14:paraId="14CF865D" w14:textId="6E8310EF" w:rsidR="00E73F7F" w:rsidRDefault="00E73F7F" w:rsidP="00E73F7F">
      <w:pPr>
        <w:suppressAutoHyphens/>
        <w:spacing w:after="0" w:line="240" w:lineRule="auto"/>
        <w:ind w:firstLine="283"/>
        <w:jc w:val="both"/>
        <w:rPr>
          <w:rFonts w:ascii="Verdana" w:hAnsi="Verdana"/>
          <w:color w:val="000000"/>
          <w:sz w:val="20"/>
        </w:rPr>
      </w:pPr>
      <w:r>
        <w:rPr>
          <w:rFonts w:ascii="Verdana" w:hAnsi="Verdana"/>
          <w:color w:val="000000"/>
          <w:sz w:val="20"/>
        </w:rPr>
        <w:t>“</w:t>
      </w:r>
      <w:r w:rsidR="00183698" w:rsidRPr="00E73F7F">
        <w:rPr>
          <w:rFonts w:ascii="Verdana" w:hAnsi="Verdana"/>
          <w:color w:val="000000"/>
          <w:sz w:val="20"/>
        </w:rPr>
        <w:t>Come on,</w:t>
      </w:r>
      <w:r>
        <w:rPr>
          <w:rFonts w:ascii="Verdana" w:hAnsi="Verdana"/>
          <w:color w:val="000000"/>
          <w:sz w:val="20"/>
        </w:rPr>
        <w:t xml:space="preserve">” </w:t>
      </w:r>
      <w:r w:rsidR="00183698" w:rsidRPr="00E73F7F">
        <w:rPr>
          <w:rFonts w:ascii="Verdana" w:hAnsi="Verdana"/>
          <w:color w:val="000000"/>
          <w:sz w:val="20"/>
        </w:rPr>
        <w:t>I said, getting out of the truck.</w:t>
      </w:r>
      <w:r>
        <w:rPr>
          <w:rFonts w:ascii="Verdana" w:hAnsi="Verdana"/>
          <w:color w:val="000000"/>
          <w:sz w:val="20"/>
        </w:rPr>
        <w:t xml:space="preserve"> “</w:t>
      </w:r>
      <w:r w:rsidR="00183698" w:rsidRPr="00E73F7F">
        <w:rPr>
          <w:rFonts w:ascii="Verdana" w:hAnsi="Verdana"/>
          <w:color w:val="000000"/>
          <w:sz w:val="20"/>
        </w:rPr>
        <w:t>We</w:t>
      </w:r>
      <w:r>
        <w:rPr>
          <w:rFonts w:ascii="Verdana" w:hAnsi="Verdana"/>
          <w:color w:val="000000"/>
          <w:sz w:val="20"/>
        </w:rPr>
        <w:t>’re</w:t>
      </w:r>
      <w:r w:rsidR="00183698" w:rsidRPr="00E73F7F">
        <w:rPr>
          <w:rFonts w:ascii="Verdana" w:hAnsi="Verdana"/>
          <w:color w:val="000000"/>
          <w:sz w:val="20"/>
        </w:rPr>
        <w:t xml:space="preserve"> getting our daughter back. I feel sorry for your sister, Doc, but that</w:t>
      </w:r>
      <w:r>
        <w:rPr>
          <w:rFonts w:ascii="Verdana" w:hAnsi="Verdana"/>
          <w:color w:val="000000"/>
          <w:sz w:val="20"/>
        </w:rPr>
        <w:t>’s</w:t>
      </w:r>
      <w:r w:rsidR="00183698" w:rsidRPr="00E73F7F">
        <w:rPr>
          <w:rFonts w:ascii="Verdana" w:hAnsi="Verdana"/>
          <w:color w:val="000000"/>
          <w:sz w:val="20"/>
        </w:rPr>
        <w:t xml:space="preserve"> our baby</w:t>
      </w:r>
      <w:r>
        <w:rPr>
          <w:rFonts w:ascii="Verdana" w:hAnsi="Verdana"/>
          <w:color w:val="000000"/>
          <w:sz w:val="20"/>
        </w:rPr>
        <w:t>’s</w:t>
      </w:r>
      <w:r w:rsidR="00183698" w:rsidRPr="00E73F7F">
        <w:rPr>
          <w:rFonts w:ascii="Verdana" w:hAnsi="Verdana"/>
          <w:color w:val="000000"/>
          <w:sz w:val="20"/>
        </w:rPr>
        <w:t xml:space="preserve"> body, and we</w:t>
      </w:r>
      <w:r>
        <w:rPr>
          <w:rFonts w:ascii="Verdana" w:hAnsi="Verdana"/>
          <w:color w:val="000000"/>
          <w:sz w:val="20"/>
        </w:rPr>
        <w:t>’re</w:t>
      </w:r>
      <w:r w:rsidR="00183698" w:rsidRPr="00E73F7F">
        <w:rPr>
          <w:rFonts w:ascii="Verdana" w:hAnsi="Verdana"/>
          <w:color w:val="000000"/>
          <w:sz w:val="20"/>
        </w:rPr>
        <w:t xml:space="preserve"> taking it.</w:t>
      </w:r>
      <w:r>
        <w:rPr>
          <w:rFonts w:ascii="Verdana" w:hAnsi="Verdana"/>
          <w:color w:val="000000"/>
          <w:sz w:val="20"/>
        </w:rPr>
        <w:t>”</w:t>
      </w:r>
    </w:p>
    <w:p w14:paraId="6EAF1B20" w14:textId="494C7273" w:rsidR="00183698" w:rsidRPr="00E73F7F" w:rsidRDefault="00E73F7F" w:rsidP="00E73F7F">
      <w:pPr>
        <w:suppressAutoHyphens/>
        <w:spacing w:after="0" w:line="240" w:lineRule="auto"/>
        <w:ind w:firstLine="283"/>
        <w:jc w:val="both"/>
        <w:rPr>
          <w:rFonts w:ascii="Verdana" w:hAnsi="Verdana"/>
          <w:color w:val="000000"/>
          <w:sz w:val="20"/>
        </w:rPr>
      </w:pPr>
      <w:r>
        <w:rPr>
          <w:rFonts w:ascii="Verdana" w:hAnsi="Verdana"/>
          <w:color w:val="000000"/>
          <w:sz w:val="20"/>
        </w:rPr>
        <w:t>“</w:t>
      </w:r>
      <w:r w:rsidR="00183698" w:rsidRPr="00E73F7F">
        <w:rPr>
          <w:rFonts w:ascii="Verdana" w:hAnsi="Verdana"/>
          <w:color w:val="000000"/>
          <w:sz w:val="20"/>
        </w:rPr>
        <w:t>Right,</w:t>
      </w:r>
      <w:r>
        <w:rPr>
          <w:rFonts w:ascii="Verdana" w:hAnsi="Verdana"/>
          <w:color w:val="000000"/>
          <w:sz w:val="20"/>
        </w:rPr>
        <w:t xml:space="preserve">” </w:t>
      </w:r>
      <w:r w:rsidR="00183698" w:rsidRPr="00E73F7F">
        <w:rPr>
          <w:rFonts w:ascii="Verdana" w:hAnsi="Verdana"/>
          <w:color w:val="000000"/>
          <w:sz w:val="20"/>
        </w:rPr>
        <w:t>Allie said, opening her own door.</w:t>
      </w:r>
    </w:p>
    <w:p w14:paraId="4EB07BA8" w14:textId="12682317" w:rsidR="00183698" w:rsidRPr="00E73F7F" w:rsidRDefault="00183698" w:rsidP="00E73F7F">
      <w:pPr>
        <w:suppressAutoHyphens/>
        <w:spacing w:after="0" w:line="240" w:lineRule="auto"/>
        <w:ind w:firstLine="283"/>
        <w:jc w:val="both"/>
        <w:rPr>
          <w:rFonts w:ascii="Verdana" w:hAnsi="Verdana"/>
          <w:color w:val="000000"/>
          <w:sz w:val="20"/>
        </w:rPr>
      </w:pPr>
      <w:r w:rsidRPr="00E73F7F">
        <w:rPr>
          <w:rFonts w:ascii="Verdana" w:hAnsi="Verdana"/>
          <w:color w:val="000000"/>
          <w:sz w:val="20"/>
        </w:rPr>
        <w:t>Together, we marched up the porch steps, right past Doc Everett, and on into the house</w:t>
      </w:r>
      <w:r w:rsidR="00EB2D66">
        <w:rPr>
          <w:rFonts w:ascii="Verdana" w:hAnsi="Verdana"/>
          <w:color w:val="000000"/>
          <w:sz w:val="20"/>
        </w:rPr>
        <w:t xml:space="preserve"> — </w:t>
      </w:r>
      <w:r w:rsidRPr="00E73F7F">
        <w:rPr>
          <w:rFonts w:ascii="Verdana" w:hAnsi="Verdana"/>
          <w:color w:val="000000"/>
          <w:sz w:val="20"/>
        </w:rPr>
        <w:t>front door was</w:t>
      </w:r>
      <w:r w:rsidR="00E73F7F">
        <w:rPr>
          <w:rFonts w:ascii="Verdana" w:hAnsi="Verdana"/>
          <w:color w:val="000000"/>
          <w:sz w:val="20"/>
        </w:rPr>
        <w:t>n’t</w:t>
      </w:r>
      <w:r w:rsidRPr="00E73F7F">
        <w:rPr>
          <w:rFonts w:ascii="Verdana" w:hAnsi="Verdana"/>
          <w:color w:val="000000"/>
          <w:sz w:val="20"/>
        </w:rPr>
        <w:t xml:space="preserve"> locked, not in Dawsonville.</w:t>
      </w:r>
    </w:p>
    <w:p w14:paraId="6F9AA016" w14:textId="61D9A9C0" w:rsidR="00E73F7F" w:rsidRDefault="00183698" w:rsidP="00E73F7F">
      <w:pPr>
        <w:suppressAutoHyphens/>
        <w:spacing w:after="0" w:line="240" w:lineRule="auto"/>
        <w:ind w:firstLine="283"/>
        <w:jc w:val="both"/>
        <w:rPr>
          <w:rFonts w:ascii="Verdana" w:hAnsi="Verdana"/>
          <w:color w:val="000000"/>
          <w:sz w:val="20"/>
        </w:rPr>
      </w:pPr>
      <w:r w:rsidRPr="00E73F7F">
        <w:rPr>
          <w:rFonts w:ascii="Verdana" w:hAnsi="Verdana"/>
          <w:color w:val="000000"/>
          <w:sz w:val="20"/>
        </w:rPr>
        <w:t>The doc ran after us, shouting,</w:t>
      </w:r>
      <w:r w:rsidR="00E73F7F">
        <w:rPr>
          <w:rFonts w:ascii="Verdana" w:hAnsi="Verdana"/>
          <w:color w:val="000000"/>
          <w:sz w:val="20"/>
        </w:rPr>
        <w:t xml:space="preserve"> “</w:t>
      </w:r>
      <w:r w:rsidRPr="00E73F7F">
        <w:rPr>
          <w:rFonts w:ascii="Verdana" w:hAnsi="Verdana"/>
          <w:color w:val="000000"/>
          <w:sz w:val="20"/>
        </w:rPr>
        <w:t>No, wait! Wait! I did</w:t>
      </w:r>
      <w:r w:rsidR="00E73F7F">
        <w:rPr>
          <w:rFonts w:ascii="Verdana" w:hAnsi="Verdana"/>
          <w:color w:val="000000"/>
          <w:sz w:val="20"/>
        </w:rPr>
        <w:t>n’t</w:t>
      </w:r>
      <w:r w:rsidRPr="00E73F7F">
        <w:rPr>
          <w:rFonts w:ascii="Verdana" w:hAnsi="Verdana"/>
          <w:color w:val="000000"/>
          <w:sz w:val="20"/>
        </w:rPr>
        <w:t xml:space="preserve"> tell you... you ca</w:t>
      </w:r>
      <w:r w:rsidR="00E73F7F">
        <w:rPr>
          <w:rFonts w:ascii="Verdana" w:hAnsi="Verdana"/>
          <w:color w:val="000000"/>
          <w:sz w:val="20"/>
        </w:rPr>
        <w:t>n’t</w:t>
      </w:r>
      <w:r w:rsidRPr="00E73F7F">
        <w:rPr>
          <w:rFonts w:ascii="Verdana" w:hAnsi="Verdana"/>
          <w:color w:val="000000"/>
          <w:sz w:val="20"/>
        </w:rPr>
        <w:t>... let me explain!</w:t>
      </w:r>
      <w:r w:rsidR="00E73F7F">
        <w:rPr>
          <w:rFonts w:ascii="Verdana" w:hAnsi="Verdana"/>
          <w:color w:val="000000"/>
          <w:sz w:val="20"/>
        </w:rPr>
        <w:t>”</w:t>
      </w:r>
    </w:p>
    <w:p w14:paraId="768F6EAE" w14:textId="1D5AA930" w:rsidR="00183698" w:rsidRPr="00E73F7F" w:rsidRDefault="00183698" w:rsidP="00E73F7F">
      <w:pPr>
        <w:suppressAutoHyphens/>
        <w:spacing w:after="0" w:line="240" w:lineRule="auto"/>
        <w:ind w:firstLine="283"/>
        <w:jc w:val="both"/>
        <w:rPr>
          <w:rFonts w:ascii="Verdana" w:hAnsi="Verdana"/>
          <w:color w:val="000000"/>
          <w:sz w:val="20"/>
        </w:rPr>
      </w:pPr>
      <w:r w:rsidRPr="00E73F7F">
        <w:rPr>
          <w:rFonts w:ascii="Verdana" w:hAnsi="Verdana"/>
          <w:color w:val="000000"/>
          <w:sz w:val="20"/>
        </w:rPr>
        <w:t>I reckoned we</w:t>
      </w:r>
      <w:r w:rsidR="00E73F7F">
        <w:rPr>
          <w:rFonts w:ascii="Verdana" w:hAnsi="Verdana"/>
          <w:color w:val="000000"/>
          <w:sz w:val="20"/>
        </w:rPr>
        <w:t>’d</w:t>
      </w:r>
      <w:r w:rsidRPr="00E73F7F">
        <w:rPr>
          <w:rFonts w:ascii="Verdana" w:hAnsi="Verdana"/>
          <w:color w:val="000000"/>
          <w:sz w:val="20"/>
        </w:rPr>
        <w:t xml:space="preserve"> heard enough; we did</w:t>
      </w:r>
      <w:r w:rsidR="00E73F7F">
        <w:rPr>
          <w:rFonts w:ascii="Verdana" w:hAnsi="Verdana"/>
          <w:color w:val="000000"/>
          <w:sz w:val="20"/>
        </w:rPr>
        <w:t>n’t</w:t>
      </w:r>
      <w:r w:rsidRPr="00E73F7F">
        <w:rPr>
          <w:rFonts w:ascii="Verdana" w:hAnsi="Verdana"/>
          <w:color w:val="000000"/>
          <w:sz w:val="20"/>
        </w:rPr>
        <w:t xml:space="preserve"> stop, marched right into the house. I pointed to the big sliding door.</w:t>
      </w:r>
      <w:r w:rsidR="00E73F7F">
        <w:rPr>
          <w:rFonts w:ascii="Verdana" w:hAnsi="Verdana"/>
          <w:color w:val="000000"/>
          <w:sz w:val="20"/>
        </w:rPr>
        <w:t xml:space="preserve"> “</w:t>
      </w:r>
      <w:r w:rsidRPr="00E73F7F">
        <w:rPr>
          <w:rFonts w:ascii="Verdana" w:hAnsi="Verdana"/>
          <w:color w:val="000000"/>
          <w:sz w:val="20"/>
        </w:rPr>
        <w:t>In there,</w:t>
      </w:r>
      <w:r w:rsidR="00E73F7F">
        <w:rPr>
          <w:rFonts w:ascii="Verdana" w:hAnsi="Verdana"/>
          <w:color w:val="000000"/>
          <w:sz w:val="20"/>
        </w:rPr>
        <w:t xml:space="preserve">” </w:t>
      </w:r>
      <w:r w:rsidRPr="00E73F7F">
        <w:rPr>
          <w:rFonts w:ascii="Verdana" w:hAnsi="Verdana"/>
          <w:color w:val="000000"/>
          <w:sz w:val="20"/>
        </w:rPr>
        <w:t>I said.</w:t>
      </w:r>
    </w:p>
    <w:p w14:paraId="7A40A4B8" w14:textId="79D6096A" w:rsidR="00E73F7F" w:rsidRDefault="00183698" w:rsidP="00E73F7F">
      <w:pPr>
        <w:suppressAutoHyphens/>
        <w:spacing w:after="0" w:line="240" w:lineRule="auto"/>
        <w:ind w:firstLine="283"/>
        <w:jc w:val="both"/>
        <w:rPr>
          <w:rFonts w:ascii="Verdana" w:hAnsi="Verdana"/>
          <w:color w:val="000000"/>
          <w:sz w:val="20"/>
        </w:rPr>
      </w:pPr>
      <w:r w:rsidRPr="00E73F7F">
        <w:rPr>
          <w:rFonts w:ascii="Verdana" w:hAnsi="Verdana"/>
          <w:color w:val="000000"/>
          <w:sz w:val="20"/>
        </w:rPr>
        <w:t>Allie tried to open it, but it would</w:t>
      </w:r>
      <w:r w:rsidR="00E73F7F">
        <w:rPr>
          <w:rFonts w:ascii="Verdana" w:hAnsi="Verdana"/>
          <w:color w:val="000000"/>
          <w:sz w:val="20"/>
        </w:rPr>
        <w:t>n’t</w:t>
      </w:r>
      <w:r w:rsidRPr="00E73F7F">
        <w:rPr>
          <w:rFonts w:ascii="Verdana" w:hAnsi="Verdana"/>
          <w:color w:val="000000"/>
          <w:sz w:val="20"/>
        </w:rPr>
        <w:t xml:space="preserve"> move.</w:t>
      </w:r>
    </w:p>
    <w:p w14:paraId="4F3C588D" w14:textId="2209CCB2" w:rsidR="00183698" w:rsidRPr="00E73F7F" w:rsidRDefault="00E73F7F" w:rsidP="00E73F7F">
      <w:pPr>
        <w:suppressAutoHyphens/>
        <w:spacing w:after="0" w:line="240" w:lineRule="auto"/>
        <w:ind w:firstLine="283"/>
        <w:jc w:val="both"/>
        <w:rPr>
          <w:rFonts w:ascii="Verdana" w:hAnsi="Verdana"/>
          <w:color w:val="000000"/>
          <w:sz w:val="20"/>
        </w:rPr>
      </w:pPr>
      <w:r>
        <w:rPr>
          <w:rFonts w:ascii="Verdana" w:hAnsi="Verdana"/>
          <w:color w:val="000000"/>
          <w:sz w:val="20"/>
        </w:rPr>
        <w:t>“</w:t>
      </w:r>
      <w:r w:rsidR="00183698" w:rsidRPr="00E73F7F">
        <w:rPr>
          <w:rFonts w:ascii="Verdana" w:hAnsi="Verdana"/>
          <w:color w:val="000000"/>
          <w:sz w:val="20"/>
        </w:rPr>
        <w:t>It</w:t>
      </w:r>
      <w:r>
        <w:rPr>
          <w:rFonts w:ascii="Verdana" w:hAnsi="Verdana"/>
          <w:color w:val="000000"/>
          <w:sz w:val="20"/>
        </w:rPr>
        <w:t>’s</w:t>
      </w:r>
      <w:r w:rsidR="00183698" w:rsidRPr="00E73F7F">
        <w:rPr>
          <w:rFonts w:ascii="Verdana" w:hAnsi="Verdana"/>
          <w:color w:val="000000"/>
          <w:sz w:val="20"/>
        </w:rPr>
        <w:t xml:space="preserve"> locked,</w:t>
      </w:r>
      <w:r>
        <w:rPr>
          <w:rFonts w:ascii="Verdana" w:hAnsi="Verdana"/>
          <w:color w:val="000000"/>
          <w:sz w:val="20"/>
        </w:rPr>
        <w:t xml:space="preserve">” </w:t>
      </w:r>
      <w:r w:rsidR="00183698" w:rsidRPr="00E73F7F">
        <w:rPr>
          <w:rFonts w:ascii="Verdana" w:hAnsi="Verdana"/>
          <w:color w:val="000000"/>
          <w:sz w:val="20"/>
        </w:rPr>
        <w:t>she said.</w:t>
      </w:r>
    </w:p>
    <w:p w14:paraId="308EE19F" w14:textId="486C11B2" w:rsidR="00E73F7F" w:rsidRDefault="00183698" w:rsidP="00E73F7F">
      <w:pPr>
        <w:suppressAutoHyphens/>
        <w:spacing w:after="0" w:line="240" w:lineRule="auto"/>
        <w:ind w:firstLine="283"/>
        <w:jc w:val="both"/>
        <w:rPr>
          <w:rFonts w:ascii="Verdana" w:hAnsi="Verdana"/>
          <w:color w:val="000000"/>
          <w:sz w:val="20"/>
        </w:rPr>
      </w:pPr>
      <w:r w:rsidRPr="00E73F7F">
        <w:rPr>
          <w:rFonts w:ascii="Verdana" w:hAnsi="Verdana"/>
          <w:color w:val="000000"/>
          <w:sz w:val="20"/>
        </w:rPr>
        <w:t>I turned to Doc Everett.</w:t>
      </w:r>
      <w:r w:rsidR="00E73F7F">
        <w:rPr>
          <w:rFonts w:ascii="Verdana" w:hAnsi="Verdana"/>
          <w:color w:val="000000"/>
          <w:sz w:val="20"/>
        </w:rPr>
        <w:t xml:space="preserve"> “</w:t>
      </w:r>
      <w:r w:rsidRPr="00E73F7F">
        <w:rPr>
          <w:rFonts w:ascii="Verdana" w:hAnsi="Verdana"/>
          <w:color w:val="000000"/>
          <w:sz w:val="20"/>
        </w:rPr>
        <w:t>Open it,</w:t>
      </w:r>
      <w:r w:rsidR="00E73F7F">
        <w:rPr>
          <w:rFonts w:ascii="Verdana" w:hAnsi="Verdana"/>
          <w:color w:val="000000"/>
          <w:sz w:val="20"/>
        </w:rPr>
        <w:t xml:space="preserve">” </w:t>
      </w:r>
      <w:r w:rsidRPr="00E73F7F">
        <w:rPr>
          <w:rFonts w:ascii="Verdana" w:hAnsi="Verdana"/>
          <w:color w:val="000000"/>
          <w:sz w:val="20"/>
        </w:rPr>
        <w:t>I said.</w:t>
      </w:r>
    </w:p>
    <w:p w14:paraId="0162A7D9" w14:textId="1B9F14A3" w:rsidR="00E73F7F" w:rsidRDefault="00E73F7F" w:rsidP="00E73F7F">
      <w:pPr>
        <w:suppressAutoHyphens/>
        <w:spacing w:after="0" w:line="240" w:lineRule="auto"/>
        <w:ind w:firstLine="283"/>
        <w:jc w:val="both"/>
        <w:rPr>
          <w:rFonts w:ascii="Verdana" w:hAnsi="Verdana"/>
          <w:color w:val="000000"/>
          <w:sz w:val="20"/>
        </w:rPr>
      </w:pPr>
      <w:r>
        <w:rPr>
          <w:rFonts w:ascii="Verdana" w:hAnsi="Verdana"/>
          <w:color w:val="000000"/>
          <w:sz w:val="20"/>
        </w:rPr>
        <w:t>“</w:t>
      </w:r>
      <w:r w:rsidR="00183698" w:rsidRPr="00E73F7F">
        <w:rPr>
          <w:rFonts w:ascii="Verdana" w:hAnsi="Verdana"/>
          <w:color w:val="000000"/>
          <w:sz w:val="20"/>
        </w:rPr>
        <w:t>No,</w:t>
      </w:r>
      <w:r>
        <w:rPr>
          <w:rFonts w:ascii="Verdana" w:hAnsi="Verdana"/>
          <w:color w:val="000000"/>
          <w:sz w:val="20"/>
        </w:rPr>
        <w:t xml:space="preserve">” </w:t>
      </w:r>
      <w:r w:rsidR="00183698" w:rsidRPr="00E73F7F">
        <w:rPr>
          <w:rFonts w:ascii="Verdana" w:hAnsi="Verdana"/>
          <w:color w:val="000000"/>
          <w:sz w:val="20"/>
        </w:rPr>
        <w:t>he said.</w:t>
      </w:r>
      <w:r>
        <w:rPr>
          <w:rFonts w:ascii="Verdana" w:hAnsi="Verdana"/>
          <w:color w:val="000000"/>
          <w:sz w:val="20"/>
        </w:rPr>
        <w:t xml:space="preserve"> “</w:t>
      </w:r>
      <w:r w:rsidR="00183698" w:rsidRPr="00E73F7F">
        <w:rPr>
          <w:rFonts w:ascii="Verdana" w:hAnsi="Verdana"/>
          <w:color w:val="000000"/>
          <w:sz w:val="20"/>
        </w:rPr>
        <w:t>Listen, you ca</w:t>
      </w:r>
      <w:r>
        <w:rPr>
          <w:rFonts w:ascii="Verdana" w:hAnsi="Verdana"/>
          <w:color w:val="000000"/>
          <w:sz w:val="20"/>
        </w:rPr>
        <w:t>n’t</w:t>
      </w:r>
      <w:r w:rsidR="00183698" w:rsidRPr="00E73F7F">
        <w:rPr>
          <w:rFonts w:ascii="Verdana" w:hAnsi="Verdana"/>
          <w:color w:val="000000"/>
          <w:sz w:val="20"/>
        </w:rPr>
        <w:t xml:space="preserve"> just barge in here. I</w:t>
      </w:r>
      <w:r>
        <w:rPr>
          <w:rFonts w:ascii="Verdana" w:hAnsi="Verdana"/>
          <w:color w:val="000000"/>
          <w:sz w:val="20"/>
        </w:rPr>
        <w:t>’ll</w:t>
      </w:r>
      <w:r w:rsidR="00183698" w:rsidRPr="00E73F7F">
        <w:rPr>
          <w:rFonts w:ascii="Verdana" w:hAnsi="Verdana"/>
          <w:color w:val="000000"/>
          <w:sz w:val="20"/>
        </w:rPr>
        <w:t xml:space="preserve"> give you back your baby, I</w:t>
      </w:r>
      <w:r>
        <w:rPr>
          <w:rFonts w:ascii="Verdana" w:hAnsi="Verdana"/>
          <w:color w:val="000000"/>
          <w:sz w:val="20"/>
        </w:rPr>
        <w:t>’ll</w:t>
      </w:r>
      <w:r w:rsidR="00183698" w:rsidRPr="00E73F7F">
        <w:rPr>
          <w:rFonts w:ascii="Verdana" w:hAnsi="Verdana"/>
          <w:color w:val="000000"/>
          <w:sz w:val="20"/>
        </w:rPr>
        <w:t xml:space="preserve"> give Laura a doll or something, but do</w:t>
      </w:r>
      <w:r>
        <w:rPr>
          <w:rFonts w:ascii="Verdana" w:hAnsi="Verdana"/>
          <w:color w:val="000000"/>
          <w:sz w:val="20"/>
        </w:rPr>
        <w:t>n’t</w:t>
      </w:r>
      <w:r w:rsidR="00183698" w:rsidRPr="00E73F7F">
        <w:rPr>
          <w:rFonts w:ascii="Verdana" w:hAnsi="Verdana"/>
          <w:color w:val="000000"/>
          <w:sz w:val="20"/>
        </w:rPr>
        <w:t>...</w:t>
      </w:r>
      <w:r>
        <w:rPr>
          <w:rFonts w:ascii="Verdana" w:hAnsi="Verdana"/>
          <w:color w:val="000000"/>
          <w:sz w:val="20"/>
        </w:rPr>
        <w:t>”</w:t>
      </w:r>
    </w:p>
    <w:p w14:paraId="1F62C709" w14:textId="0B252869" w:rsidR="00183698" w:rsidRPr="00E73F7F" w:rsidRDefault="00E73F7F" w:rsidP="00E73F7F">
      <w:pPr>
        <w:suppressAutoHyphens/>
        <w:spacing w:after="0" w:line="240" w:lineRule="auto"/>
        <w:ind w:firstLine="283"/>
        <w:jc w:val="both"/>
        <w:rPr>
          <w:rFonts w:ascii="Verdana" w:hAnsi="Verdana"/>
          <w:color w:val="000000"/>
          <w:sz w:val="20"/>
        </w:rPr>
      </w:pPr>
      <w:r>
        <w:rPr>
          <w:rFonts w:ascii="Verdana" w:hAnsi="Verdana"/>
          <w:color w:val="000000"/>
          <w:sz w:val="20"/>
        </w:rPr>
        <w:t>“</w:t>
      </w:r>
      <w:r w:rsidR="00183698" w:rsidRPr="00E73F7F">
        <w:rPr>
          <w:rFonts w:ascii="Verdana" w:hAnsi="Verdana"/>
          <w:color w:val="000000"/>
          <w:sz w:val="20"/>
        </w:rPr>
        <w:t>Open it, or we</w:t>
      </w:r>
      <w:r>
        <w:rPr>
          <w:rFonts w:ascii="Verdana" w:hAnsi="Verdana"/>
          <w:color w:val="000000"/>
          <w:sz w:val="20"/>
        </w:rPr>
        <w:t>’ll</w:t>
      </w:r>
      <w:r w:rsidR="00183698" w:rsidRPr="00E73F7F">
        <w:rPr>
          <w:rFonts w:ascii="Verdana" w:hAnsi="Verdana"/>
          <w:color w:val="000000"/>
          <w:sz w:val="20"/>
        </w:rPr>
        <w:t xml:space="preserve"> shoot the fucking lock off!</w:t>
      </w:r>
      <w:r>
        <w:rPr>
          <w:rFonts w:ascii="Verdana" w:hAnsi="Verdana"/>
          <w:color w:val="000000"/>
          <w:sz w:val="20"/>
        </w:rPr>
        <w:t xml:space="preserve">” </w:t>
      </w:r>
      <w:r w:rsidR="00183698" w:rsidRPr="00E73F7F">
        <w:rPr>
          <w:rFonts w:ascii="Verdana" w:hAnsi="Verdana"/>
          <w:color w:val="000000"/>
          <w:sz w:val="20"/>
        </w:rPr>
        <w:t>I shouted.</w:t>
      </w:r>
    </w:p>
    <w:p w14:paraId="37BB26AC" w14:textId="08AE0825" w:rsidR="00E73F7F" w:rsidRDefault="00183698" w:rsidP="00E73F7F">
      <w:pPr>
        <w:suppressAutoHyphens/>
        <w:spacing w:after="0" w:line="240" w:lineRule="auto"/>
        <w:ind w:firstLine="283"/>
        <w:jc w:val="both"/>
        <w:rPr>
          <w:rFonts w:ascii="Verdana" w:hAnsi="Verdana"/>
          <w:color w:val="000000"/>
          <w:sz w:val="20"/>
        </w:rPr>
      </w:pPr>
      <w:r w:rsidRPr="00E73F7F">
        <w:rPr>
          <w:rFonts w:ascii="Verdana" w:hAnsi="Verdana"/>
          <w:color w:val="000000"/>
          <w:sz w:val="20"/>
        </w:rPr>
        <w:lastRenderedPageBreak/>
        <w:t>He hesitated, and Allie took the revolver two-handed and pointed it, but then the door opened by itself, and there was Miss Everett, asking,</w:t>
      </w:r>
      <w:r w:rsidR="00E73F7F">
        <w:rPr>
          <w:rFonts w:ascii="Verdana" w:hAnsi="Verdana"/>
          <w:color w:val="000000"/>
          <w:sz w:val="20"/>
        </w:rPr>
        <w:t xml:space="preserve"> “</w:t>
      </w:r>
      <w:r w:rsidRPr="00E73F7F">
        <w:rPr>
          <w:rFonts w:ascii="Verdana" w:hAnsi="Verdana"/>
          <w:color w:val="000000"/>
          <w:sz w:val="20"/>
        </w:rPr>
        <w:t>What</w:t>
      </w:r>
      <w:r w:rsidR="00E73F7F">
        <w:rPr>
          <w:rFonts w:ascii="Verdana" w:hAnsi="Verdana"/>
          <w:color w:val="000000"/>
          <w:sz w:val="20"/>
        </w:rPr>
        <w:t>’s</w:t>
      </w:r>
      <w:r w:rsidRPr="00E73F7F">
        <w:rPr>
          <w:rFonts w:ascii="Verdana" w:hAnsi="Verdana"/>
          <w:color w:val="000000"/>
          <w:sz w:val="20"/>
        </w:rPr>
        <w:t xml:space="preserve"> all the noise? You</w:t>
      </w:r>
      <w:r w:rsidR="00E73F7F">
        <w:rPr>
          <w:rFonts w:ascii="Verdana" w:hAnsi="Verdana"/>
          <w:color w:val="000000"/>
          <w:sz w:val="20"/>
        </w:rPr>
        <w:t>’re</w:t>
      </w:r>
      <w:r w:rsidRPr="00E73F7F">
        <w:rPr>
          <w:rFonts w:ascii="Verdana" w:hAnsi="Verdana"/>
          <w:color w:val="000000"/>
          <w:sz w:val="20"/>
        </w:rPr>
        <w:t xml:space="preserve"> disturbing the baby!</w:t>
      </w:r>
      <w:r w:rsidR="00E73F7F">
        <w:rPr>
          <w:rFonts w:ascii="Verdana" w:hAnsi="Verdana"/>
          <w:color w:val="000000"/>
          <w:sz w:val="20"/>
        </w:rPr>
        <w:t>”</w:t>
      </w:r>
    </w:p>
    <w:p w14:paraId="129E685E" w14:textId="095B3DD8" w:rsidR="00183698" w:rsidRPr="00E73F7F" w:rsidRDefault="00183698" w:rsidP="00E73F7F">
      <w:pPr>
        <w:suppressAutoHyphens/>
        <w:spacing w:after="0" w:line="240" w:lineRule="auto"/>
        <w:ind w:firstLine="283"/>
        <w:jc w:val="both"/>
        <w:rPr>
          <w:rFonts w:ascii="Verdana" w:hAnsi="Verdana"/>
          <w:color w:val="000000"/>
          <w:sz w:val="20"/>
        </w:rPr>
      </w:pPr>
      <w:r w:rsidRPr="00E73F7F">
        <w:rPr>
          <w:rFonts w:ascii="Verdana" w:hAnsi="Verdana"/>
          <w:color w:val="000000"/>
          <w:sz w:val="20"/>
        </w:rPr>
        <w:t>She had a bundle in her arms, wrapped up in a white-and-pink baby blanket. It was</w:t>
      </w:r>
      <w:r w:rsidR="00E73F7F">
        <w:rPr>
          <w:rFonts w:ascii="Verdana" w:hAnsi="Verdana"/>
          <w:color w:val="000000"/>
          <w:sz w:val="20"/>
        </w:rPr>
        <w:t>n’t</w:t>
      </w:r>
      <w:r w:rsidRPr="00E73F7F">
        <w:rPr>
          <w:rFonts w:ascii="Verdana" w:hAnsi="Verdana"/>
          <w:color w:val="000000"/>
          <w:sz w:val="20"/>
        </w:rPr>
        <w:t xml:space="preserve"> moving, did</w:t>
      </w:r>
      <w:r w:rsidR="00E73F7F">
        <w:rPr>
          <w:rFonts w:ascii="Verdana" w:hAnsi="Verdana"/>
          <w:color w:val="000000"/>
          <w:sz w:val="20"/>
        </w:rPr>
        <w:t>n’t</w:t>
      </w:r>
      <w:r w:rsidRPr="00E73F7F">
        <w:rPr>
          <w:rFonts w:ascii="Verdana" w:hAnsi="Verdana"/>
          <w:color w:val="000000"/>
          <w:sz w:val="20"/>
        </w:rPr>
        <w:t xml:space="preserve"> make a sound.</w:t>
      </w:r>
    </w:p>
    <w:p w14:paraId="7933DB74" w14:textId="77777777" w:rsidR="00E73F7F" w:rsidRDefault="00183698" w:rsidP="00E73F7F">
      <w:pPr>
        <w:suppressAutoHyphens/>
        <w:spacing w:after="0" w:line="240" w:lineRule="auto"/>
        <w:ind w:firstLine="283"/>
        <w:jc w:val="both"/>
        <w:rPr>
          <w:rFonts w:ascii="Verdana" w:hAnsi="Verdana"/>
          <w:color w:val="000000"/>
          <w:sz w:val="20"/>
        </w:rPr>
      </w:pPr>
      <w:r w:rsidRPr="00E73F7F">
        <w:rPr>
          <w:rFonts w:ascii="Verdana" w:hAnsi="Verdana"/>
          <w:color w:val="000000"/>
          <w:sz w:val="20"/>
        </w:rPr>
        <w:t>Allie started to grab for it, then realized she still had the gun in her hand, and got confused.</w:t>
      </w:r>
    </w:p>
    <w:p w14:paraId="18D1A24C" w14:textId="5A4D8233" w:rsidR="00183698" w:rsidRPr="00E73F7F" w:rsidRDefault="00E73F7F" w:rsidP="00E73F7F">
      <w:pPr>
        <w:suppressAutoHyphens/>
        <w:spacing w:after="0" w:line="240" w:lineRule="auto"/>
        <w:ind w:firstLine="283"/>
        <w:jc w:val="both"/>
        <w:rPr>
          <w:rFonts w:ascii="Verdana" w:hAnsi="Verdana"/>
          <w:color w:val="000000"/>
          <w:sz w:val="20"/>
        </w:rPr>
      </w:pPr>
      <w:r>
        <w:rPr>
          <w:rFonts w:ascii="Verdana" w:hAnsi="Verdana"/>
          <w:color w:val="000000"/>
          <w:sz w:val="20"/>
        </w:rPr>
        <w:t>“</w:t>
      </w:r>
      <w:r w:rsidR="00183698" w:rsidRPr="00E73F7F">
        <w:rPr>
          <w:rFonts w:ascii="Verdana" w:hAnsi="Verdana"/>
          <w:color w:val="000000"/>
          <w:sz w:val="20"/>
        </w:rPr>
        <w:t>Miss Everett,</w:t>
      </w:r>
      <w:r>
        <w:rPr>
          <w:rFonts w:ascii="Verdana" w:hAnsi="Verdana"/>
          <w:color w:val="000000"/>
          <w:sz w:val="20"/>
        </w:rPr>
        <w:t xml:space="preserve">” </w:t>
      </w:r>
      <w:r w:rsidR="00183698" w:rsidRPr="00E73F7F">
        <w:rPr>
          <w:rFonts w:ascii="Verdana" w:hAnsi="Verdana"/>
          <w:color w:val="000000"/>
          <w:sz w:val="20"/>
        </w:rPr>
        <w:t>I said,</w:t>
      </w:r>
      <w:r>
        <w:rPr>
          <w:rFonts w:ascii="Verdana" w:hAnsi="Verdana"/>
          <w:color w:val="000000"/>
          <w:sz w:val="20"/>
        </w:rPr>
        <w:t xml:space="preserve"> “</w:t>
      </w:r>
      <w:r w:rsidR="00183698" w:rsidRPr="00E73F7F">
        <w:rPr>
          <w:rFonts w:ascii="Verdana" w:hAnsi="Verdana"/>
          <w:color w:val="000000"/>
          <w:sz w:val="20"/>
        </w:rPr>
        <w:t>could we see him? Just for a moment?</w:t>
      </w:r>
      <w:r>
        <w:rPr>
          <w:rFonts w:ascii="Verdana" w:hAnsi="Verdana"/>
          <w:color w:val="000000"/>
          <w:sz w:val="20"/>
        </w:rPr>
        <w:t xml:space="preserve">” </w:t>
      </w:r>
      <w:r w:rsidR="00183698" w:rsidRPr="00E73F7F">
        <w:rPr>
          <w:rFonts w:ascii="Verdana" w:hAnsi="Verdana"/>
          <w:color w:val="000000"/>
          <w:sz w:val="20"/>
        </w:rPr>
        <w:t>I held out my arms.</w:t>
      </w:r>
    </w:p>
    <w:p w14:paraId="3D4BFC7A" w14:textId="77777777" w:rsidR="00183698" w:rsidRPr="00E73F7F" w:rsidRDefault="00183698" w:rsidP="00E73F7F">
      <w:pPr>
        <w:suppressAutoHyphens/>
        <w:spacing w:after="0" w:line="240" w:lineRule="auto"/>
        <w:ind w:firstLine="283"/>
        <w:jc w:val="both"/>
        <w:rPr>
          <w:rFonts w:ascii="Verdana" w:hAnsi="Verdana"/>
          <w:color w:val="000000"/>
          <w:sz w:val="20"/>
        </w:rPr>
      </w:pPr>
      <w:r w:rsidRPr="00E73F7F">
        <w:rPr>
          <w:rFonts w:ascii="Verdana" w:hAnsi="Verdana"/>
          <w:color w:val="000000"/>
          <w:sz w:val="20"/>
        </w:rPr>
        <w:t>She looked at me strangely, then smiled, and gave me the bundle.</w:t>
      </w:r>
    </w:p>
    <w:p w14:paraId="27219702" w14:textId="77777777" w:rsidR="00183698" w:rsidRPr="00E73F7F" w:rsidRDefault="00183698" w:rsidP="00E73F7F">
      <w:pPr>
        <w:suppressAutoHyphens/>
        <w:spacing w:after="0" w:line="240" w:lineRule="auto"/>
        <w:ind w:firstLine="283"/>
        <w:jc w:val="both"/>
        <w:rPr>
          <w:rFonts w:ascii="Verdana" w:hAnsi="Verdana"/>
          <w:color w:val="000000"/>
          <w:sz w:val="20"/>
        </w:rPr>
      </w:pPr>
      <w:r w:rsidRPr="00E73F7F">
        <w:rPr>
          <w:rFonts w:ascii="Verdana" w:hAnsi="Verdana"/>
          <w:color w:val="000000"/>
          <w:sz w:val="20"/>
        </w:rPr>
        <w:t>It was cold and dead, like a bundle of laundry, but I took a look under a flap of blanket.</w:t>
      </w:r>
    </w:p>
    <w:p w14:paraId="0D5B1F66" w14:textId="77777777" w:rsidR="00E73F7F" w:rsidRDefault="00183698" w:rsidP="00E73F7F">
      <w:pPr>
        <w:suppressAutoHyphens/>
        <w:spacing w:after="0" w:line="240" w:lineRule="auto"/>
        <w:ind w:firstLine="283"/>
        <w:jc w:val="both"/>
        <w:rPr>
          <w:rFonts w:ascii="Verdana" w:hAnsi="Verdana"/>
          <w:color w:val="000000"/>
          <w:sz w:val="20"/>
        </w:rPr>
      </w:pPr>
      <w:r w:rsidRPr="00E73F7F">
        <w:rPr>
          <w:rFonts w:ascii="Verdana" w:hAnsi="Verdana"/>
          <w:color w:val="000000"/>
          <w:sz w:val="20"/>
        </w:rPr>
        <w:t>It was our baby, all right.</w:t>
      </w:r>
    </w:p>
    <w:p w14:paraId="798D0715" w14:textId="622F8E2E" w:rsidR="00E73F7F" w:rsidRDefault="00E73F7F" w:rsidP="00E73F7F">
      <w:pPr>
        <w:suppressAutoHyphens/>
        <w:spacing w:after="0" w:line="240" w:lineRule="auto"/>
        <w:ind w:firstLine="283"/>
        <w:jc w:val="both"/>
        <w:rPr>
          <w:rFonts w:ascii="Verdana" w:hAnsi="Verdana"/>
          <w:color w:val="000000"/>
          <w:sz w:val="20"/>
        </w:rPr>
      </w:pPr>
      <w:r>
        <w:rPr>
          <w:rFonts w:ascii="Verdana" w:hAnsi="Verdana"/>
          <w:color w:val="000000"/>
          <w:sz w:val="20"/>
        </w:rPr>
        <w:t>“</w:t>
      </w:r>
      <w:r w:rsidR="00183698" w:rsidRPr="00E73F7F">
        <w:rPr>
          <w:rFonts w:ascii="Verdana" w:hAnsi="Verdana"/>
          <w:color w:val="000000"/>
          <w:sz w:val="20"/>
        </w:rPr>
        <w:t>There,</w:t>
      </w:r>
      <w:r>
        <w:rPr>
          <w:rFonts w:ascii="Verdana" w:hAnsi="Verdana"/>
          <w:color w:val="000000"/>
          <w:sz w:val="20"/>
        </w:rPr>
        <w:t xml:space="preserve">” </w:t>
      </w:r>
      <w:r w:rsidR="00183698" w:rsidRPr="00E73F7F">
        <w:rPr>
          <w:rFonts w:ascii="Verdana" w:hAnsi="Verdana"/>
          <w:color w:val="000000"/>
          <w:sz w:val="20"/>
        </w:rPr>
        <w:t>Doc said,</w:t>
      </w:r>
      <w:r>
        <w:rPr>
          <w:rFonts w:ascii="Verdana" w:hAnsi="Verdana"/>
          <w:color w:val="000000"/>
          <w:sz w:val="20"/>
        </w:rPr>
        <w:t xml:space="preserve"> “</w:t>
      </w:r>
      <w:r w:rsidR="00183698" w:rsidRPr="00E73F7F">
        <w:rPr>
          <w:rFonts w:ascii="Verdana" w:hAnsi="Verdana"/>
          <w:color w:val="000000"/>
          <w:sz w:val="20"/>
        </w:rPr>
        <w:t>you</w:t>
      </w:r>
      <w:r>
        <w:rPr>
          <w:rFonts w:ascii="Verdana" w:hAnsi="Verdana"/>
          <w:color w:val="000000"/>
          <w:sz w:val="20"/>
        </w:rPr>
        <w:t xml:space="preserve">’ve </w:t>
      </w:r>
      <w:r w:rsidR="00183698" w:rsidRPr="00E73F7F">
        <w:rPr>
          <w:rFonts w:ascii="Verdana" w:hAnsi="Verdana"/>
          <w:color w:val="000000"/>
          <w:sz w:val="20"/>
        </w:rPr>
        <w:t>got what you want. Take it out for some air.</w:t>
      </w:r>
      <w:r>
        <w:rPr>
          <w:rFonts w:ascii="Verdana" w:hAnsi="Verdana"/>
          <w:color w:val="000000"/>
          <w:sz w:val="20"/>
        </w:rPr>
        <w:t>”</w:t>
      </w:r>
    </w:p>
    <w:p w14:paraId="6693DBBE" w14:textId="21C7657C" w:rsidR="00183698" w:rsidRPr="00E73F7F" w:rsidRDefault="00183698" w:rsidP="00E73F7F">
      <w:pPr>
        <w:suppressAutoHyphens/>
        <w:spacing w:after="0" w:line="240" w:lineRule="auto"/>
        <w:ind w:firstLine="283"/>
        <w:jc w:val="both"/>
        <w:rPr>
          <w:rFonts w:ascii="Verdana" w:hAnsi="Verdana"/>
          <w:color w:val="000000"/>
          <w:sz w:val="20"/>
        </w:rPr>
      </w:pPr>
      <w:r w:rsidRPr="00E73F7F">
        <w:rPr>
          <w:rFonts w:ascii="Verdana" w:hAnsi="Verdana"/>
          <w:color w:val="000000"/>
          <w:sz w:val="20"/>
        </w:rPr>
        <w:t>I nodded. I thought that was the end of it.</w:t>
      </w:r>
    </w:p>
    <w:p w14:paraId="130DB86F" w14:textId="77777777" w:rsidR="00E73F7F" w:rsidRDefault="00183698" w:rsidP="00E73F7F">
      <w:pPr>
        <w:suppressAutoHyphens/>
        <w:spacing w:after="0" w:line="240" w:lineRule="auto"/>
        <w:ind w:firstLine="283"/>
        <w:jc w:val="both"/>
        <w:rPr>
          <w:rFonts w:ascii="Verdana" w:hAnsi="Verdana"/>
          <w:color w:val="000000"/>
          <w:sz w:val="20"/>
        </w:rPr>
      </w:pPr>
      <w:r w:rsidRPr="00E73F7F">
        <w:rPr>
          <w:rFonts w:ascii="Verdana" w:hAnsi="Verdana"/>
          <w:color w:val="000000"/>
          <w:sz w:val="20"/>
        </w:rPr>
        <w:t>Then I looked in through the sliding door, into the old drawing room, and saw them, lined up on shelves, on the mantelpiece, on the couch, dried-out little things, skin stretched tight over bone, a dozen or more, all mummified.</w:t>
      </w:r>
    </w:p>
    <w:p w14:paraId="38DF8ADF" w14:textId="709D4A56" w:rsidR="00183698" w:rsidRPr="00E73F7F" w:rsidRDefault="00E73F7F" w:rsidP="00E73F7F">
      <w:pPr>
        <w:suppressAutoHyphens/>
        <w:spacing w:after="0" w:line="240" w:lineRule="auto"/>
        <w:ind w:firstLine="283"/>
        <w:jc w:val="both"/>
        <w:rPr>
          <w:rFonts w:ascii="Verdana" w:hAnsi="Verdana"/>
          <w:color w:val="000000"/>
          <w:sz w:val="20"/>
        </w:rPr>
      </w:pPr>
      <w:r>
        <w:rPr>
          <w:rFonts w:ascii="Verdana" w:hAnsi="Verdana"/>
          <w:color w:val="000000"/>
          <w:sz w:val="20"/>
        </w:rPr>
        <w:t>“</w:t>
      </w:r>
      <w:r w:rsidR="00183698" w:rsidRPr="00E73F7F">
        <w:rPr>
          <w:rFonts w:ascii="Verdana" w:hAnsi="Verdana"/>
          <w:color w:val="000000"/>
          <w:sz w:val="20"/>
        </w:rPr>
        <w:t>Oh, my God,</w:t>
      </w:r>
      <w:r>
        <w:rPr>
          <w:rFonts w:ascii="Verdana" w:hAnsi="Verdana"/>
          <w:color w:val="000000"/>
          <w:sz w:val="20"/>
        </w:rPr>
        <w:t xml:space="preserve">” </w:t>
      </w:r>
      <w:r w:rsidR="00183698" w:rsidRPr="00E73F7F">
        <w:rPr>
          <w:rFonts w:ascii="Verdana" w:hAnsi="Verdana"/>
          <w:color w:val="000000"/>
          <w:sz w:val="20"/>
        </w:rPr>
        <w:t>I said.</w:t>
      </w:r>
    </w:p>
    <w:p w14:paraId="72DF6A85" w14:textId="77777777" w:rsidR="00183698" w:rsidRPr="00E73F7F" w:rsidRDefault="00183698" w:rsidP="00E73F7F">
      <w:pPr>
        <w:suppressAutoHyphens/>
        <w:spacing w:after="0" w:line="240" w:lineRule="auto"/>
        <w:ind w:firstLine="283"/>
        <w:jc w:val="both"/>
        <w:rPr>
          <w:rFonts w:ascii="Verdana" w:hAnsi="Verdana"/>
          <w:color w:val="000000"/>
          <w:sz w:val="20"/>
        </w:rPr>
      </w:pPr>
      <w:r w:rsidRPr="00E73F7F">
        <w:rPr>
          <w:rFonts w:ascii="Verdana" w:hAnsi="Verdana"/>
          <w:color w:val="000000"/>
          <w:sz w:val="20"/>
        </w:rPr>
        <w:t>Allie screamed.</w:t>
      </w:r>
    </w:p>
    <w:p w14:paraId="6E302196" w14:textId="77777777" w:rsidR="00E73F7F" w:rsidRDefault="00183698" w:rsidP="00E73F7F">
      <w:pPr>
        <w:suppressAutoHyphens/>
        <w:spacing w:after="0" w:line="240" w:lineRule="auto"/>
        <w:ind w:firstLine="283"/>
        <w:jc w:val="both"/>
        <w:rPr>
          <w:rFonts w:ascii="Verdana" w:hAnsi="Verdana"/>
          <w:color w:val="000000"/>
          <w:sz w:val="20"/>
        </w:rPr>
      </w:pPr>
      <w:r w:rsidRPr="00E73F7F">
        <w:rPr>
          <w:rFonts w:ascii="Verdana" w:hAnsi="Verdana"/>
          <w:color w:val="000000"/>
          <w:sz w:val="20"/>
        </w:rPr>
        <w:t>And Doc Everett, standing in the front door, seemed to slump down into himself.</w:t>
      </w:r>
    </w:p>
    <w:p w14:paraId="4F4ABA68" w14:textId="0BEB3D14" w:rsidR="00E73F7F" w:rsidRPr="00E73F7F" w:rsidRDefault="00E73F7F" w:rsidP="00E73F7F">
      <w:pPr>
        <w:suppressAutoHyphens/>
        <w:spacing w:after="0" w:line="240" w:lineRule="auto"/>
        <w:ind w:firstLine="283"/>
        <w:jc w:val="both"/>
        <w:rPr>
          <w:rFonts w:ascii="Verdana" w:hAnsi="Verdana"/>
          <w:color w:val="000000"/>
          <w:sz w:val="20"/>
        </w:rPr>
      </w:pPr>
      <w:r>
        <w:rPr>
          <w:rFonts w:ascii="Verdana" w:hAnsi="Verdana"/>
          <w:color w:val="000000"/>
          <w:sz w:val="20"/>
        </w:rPr>
        <w:t>“</w:t>
      </w:r>
      <w:r w:rsidR="00183698" w:rsidRPr="00E73F7F">
        <w:rPr>
          <w:rFonts w:ascii="Verdana" w:hAnsi="Verdana"/>
          <w:color w:val="000000"/>
          <w:sz w:val="20"/>
        </w:rPr>
        <w:t>Laura always wanted a big family,</w:t>
      </w:r>
      <w:r>
        <w:rPr>
          <w:rFonts w:ascii="Verdana" w:hAnsi="Verdana"/>
          <w:color w:val="000000"/>
          <w:sz w:val="20"/>
        </w:rPr>
        <w:t xml:space="preserve">” </w:t>
      </w:r>
      <w:r w:rsidR="00183698" w:rsidRPr="00E73F7F">
        <w:rPr>
          <w:rFonts w:ascii="Verdana" w:hAnsi="Verdana"/>
          <w:color w:val="000000"/>
          <w:sz w:val="20"/>
        </w:rPr>
        <w:t>he said.</w:t>
      </w:r>
    </w:p>
    <w:p w14:paraId="17CBF9B2" w14:textId="00DDF8DC" w:rsidR="00E73F7F" w:rsidRPr="00E73F7F" w:rsidRDefault="00E73F7F" w:rsidP="00E73F7F">
      <w:pPr>
        <w:suppressAutoHyphens/>
        <w:spacing w:after="0" w:line="240" w:lineRule="auto"/>
        <w:ind w:firstLine="283"/>
        <w:jc w:val="both"/>
        <w:rPr>
          <w:rFonts w:ascii="Verdana" w:hAnsi="Verdana"/>
          <w:color w:val="000000"/>
          <w:sz w:val="20"/>
        </w:rPr>
      </w:pPr>
    </w:p>
    <w:p w14:paraId="141953E0" w14:textId="77777777" w:rsidR="00263469" w:rsidRPr="00D24626" w:rsidRDefault="00183698" w:rsidP="00E73F7F">
      <w:pPr>
        <w:suppressAutoHyphens/>
        <w:spacing w:after="0" w:line="240" w:lineRule="auto"/>
        <w:ind w:firstLine="283"/>
        <w:jc w:val="both"/>
        <w:rPr>
          <w:rFonts w:ascii="Verdana" w:hAnsi="Verdana"/>
          <w:i/>
          <w:iCs/>
          <w:color w:val="000000"/>
          <w:sz w:val="20"/>
        </w:rPr>
      </w:pPr>
      <w:r w:rsidRPr="00D24626">
        <w:rPr>
          <w:rFonts w:ascii="Verdana" w:hAnsi="Verdana"/>
          <w:i/>
          <w:iCs/>
          <w:color w:val="000000"/>
          <w:sz w:val="20"/>
        </w:rPr>
        <w:t>end</w:t>
      </w:r>
    </w:p>
    <w:sectPr w:rsidR="00263469" w:rsidRPr="00D24626" w:rsidSect="00E73F7F">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3A5219" w14:textId="77777777" w:rsidR="008D1EDE" w:rsidRDefault="008D1EDE" w:rsidP="00E73F7F">
      <w:pPr>
        <w:spacing w:after="0" w:line="240" w:lineRule="auto"/>
      </w:pPr>
      <w:r>
        <w:separator/>
      </w:r>
    </w:p>
  </w:endnote>
  <w:endnote w:type="continuationSeparator" w:id="0">
    <w:p w14:paraId="345CB5F0" w14:textId="77777777" w:rsidR="008D1EDE" w:rsidRDefault="008D1EDE" w:rsidP="00E73F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Times">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6EFE6" w14:textId="77777777" w:rsidR="00E73F7F" w:rsidRDefault="00E73F7F" w:rsidP="009F1B9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74E834F" w14:textId="77777777" w:rsidR="00E73F7F" w:rsidRDefault="00E73F7F" w:rsidP="00E73F7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2BBCD" w14:textId="13D8EAD1" w:rsidR="00E73F7F" w:rsidRPr="00D24626" w:rsidRDefault="00E73F7F" w:rsidP="00E73F7F">
    <w:pPr>
      <w:pStyle w:val="Footer"/>
      <w:ind w:right="360"/>
      <w:rPr>
        <w:rFonts w:ascii="Arial" w:hAnsi="Arial" w:cs="Arial"/>
        <w:color w:val="999999"/>
        <w:sz w:val="20"/>
        <w:lang w:val="ru-RU"/>
      </w:rPr>
    </w:pPr>
    <w:r w:rsidRPr="00D24626">
      <w:rPr>
        <w:rStyle w:val="PageNumber"/>
        <w:rFonts w:ascii="Arial" w:hAnsi="Arial" w:cs="Arial"/>
        <w:color w:val="999999"/>
        <w:sz w:val="20"/>
        <w:lang w:val="ru-RU"/>
      </w:rPr>
      <w:t xml:space="preserve">Библиотека «Артефакт» — </w:t>
    </w:r>
    <w:r w:rsidRPr="00E73F7F">
      <w:rPr>
        <w:rStyle w:val="PageNumber"/>
        <w:rFonts w:ascii="Arial" w:hAnsi="Arial" w:cs="Arial"/>
        <w:color w:val="999999"/>
        <w:sz w:val="20"/>
      </w:rPr>
      <w:t>http</w:t>
    </w:r>
    <w:r w:rsidRPr="00D24626">
      <w:rPr>
        <w:rStyle w:val="PageNumber"/>
        <w:rFonts w:ascii="Arial" w:hAnsi="Arial" w:cs="Arial"/>
        <w:color w:val="999999"/>
        <w:sz w:val="20"/>
        <w:lang w:val="ru-RU"/>
      </w:rPr>
      <w:t>://</w:t>
    </w:r>
    <w:r w:rsidRPr="00E73F7F">
      <w:rPr>
        <w:rStyle w:val="PageNumber"/>
        <w:rFonts w:ascii="Arial" w:hAnsi="Arial" w:cs="Arial"/>
        <w:color w:val="999999"/>
        <w:sz w:val="20"/>
      </w:rPr>
      <w:t>artefact</w:t>
    </w:r>
    <w:r w:rsidRPr="00D24626">
      <w:rPr>
        <w:rStyle w:val="PageNumber"/>
        <w:rFonts w:ascii="Arial" w:hAnsi="Arial" w:cs="Arial"/>
        <w:color w:val="999999"/>
        <w:sz w:val="20"/>
        <w:lang w:val="ru-RU"/>
      </w:rPr>
      <w:t>.</w:t>
    </w:r>
    <w:r w:rsidRPr="00E73F7F">
      <w:rPr>
        <w:rStyle w:val="PageNumber"/>
        <w:rFonts w:ascii="Arial" w:hAnsi="Arial" w:cs="Arial"/>
        <w:color w:val="999999"/>
        <w:sz w:val="20"/>
      </w:rPr>
      <w:t>lib</w:t>
    </w:r>
    <w:r w:rsidRPr="00D24626">
      <w:rPr>
        <w:rStyle w:val="PageNumber"/>
        <w:rFonts w:ascii="Arial" w:hAnsi="Arial" w:cs="Arial"/>
        <w:color w:val="999999"/>
        <w:sz w:val="20"/>
        <w:lang w:val="ru-RU"/>
      </w:rPr>
      <w:t>.</w:t>
    </w:r>
    <w:r w:rsidRPr="00E73F7F">
      <w:rPr>
        <w:rStyle w:val="PageNumber"/>
        <w:rFonts w:ascii="Arial" w:hAnsi="Arial" w:cs="Arial"/>
        <w:color w:val="999999"/>
        <w:sz w:val="20"/>
      </w:rPr>
      <w:t>ru</w:t>
    </w:r>
    <w:r w:rsidRPr="00D24626">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27950" w14:textId="77777777" w:rsidR="00E73F7F" w:rsidRDefault="00E73F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C65C35" w14:textId="77777777" w:rsidR="008D1EDE" w:rsidRDefault="008D1EDE" w:rsidP="00E73F7F">
      <w:pPr>
        <w:spacing w:after="0" w:line="240" w:lineRule="auto"/>
      </w:pPr>
      <w:r>
        <w:separator/>
      </w:r>
    </w:p>
  </w:footnote>
  <w:footnote w:type="continuationSeparator" w:id="0">
    <w:p w14:paraId="05CED56F" w14:textId="77777777" w:rsidR="008D1EDE" w:rsidRDefault="008D1EDE" w:rsidP="00E73F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B6E7F" w14:textId="77777777" w:rsidR="00E73F7F" w:rsidRDefault="00E73F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9012B" w14:textId="075D77FD" w:rsidR="00E73F7F" w:rsidRPr="00D24626" w:rsidRDefault="00E73F7F" w:rsidP="00E73F7F">
    <w:pPr>
      <w:pStyle w:val="Header"/>
      <w:rPr>
        <w:rFonts w:ascii="Arial" w:hAnsi="Arial" w:cs="Arial"/>
        <w:color w:val="999999"/>
        <w:sz w:val="20"/>
        <w:lang w:val="ru-RU"/>
      </w:rPr>
    </w:pPr>
    <w:r w:rsidRPr="00D24626">
      <w:rPr>
        <w:rFonts w:ascii="Arial" w:hAnsi="Arial" w:cs="Arial"/>
        <w:color w:val="999999"/>
        <w:sz w:val="20"/>
        <w:lang w:val="ru-RU"/>
      </w:rPr>
      <w:t xml:space="preserve">Библиотека «Артефакт» — </w:t>
    </w:r>
    <w:r w:rsidRPr="00E73F7F">
      <w:rPr>
        <w:rFonts w:ascii="Arial" w:hAnsi="Arial" w:cs="Arial"/>
        <w:color w:val="999999"/>
        <w:sz w:val="20"/>
      </w:rPr>
      <w:t>http</w:t>
    </w:r>
    <w:r w:rsidRPr="00D24626">
      <w:rPr>
        <w:rFonts w:ascii="Arial" w:hAnsi="Arial" w:cs="Arial"/>
        <w:color w:val="999999"/>
        <w:sz w:val="20"/>
        <w:lang w:val="ru-RU"/>
      </w:rPr>
      <w:t>://</w:t>
    </w:r>
    <w:r w:rsidRPr="00E73F7F">
      <w:rPr>
        <w:rFonts w:ascii="Arial" w:hAnsi="Arial" w:cs="Arial"/>
        <w:color w:val="999999"/>
        <w:sz w:val="20"/>
      </w:rPr>
      <w:t>artefact</w:t>
    </w:r>
    <w:r w:rsidRPr="00D24626">
      <w:rPr>
        <w:rFonts w:ascii="Arial" w:hAnsi="Arial" w:cs="Arial"/>
        <w:color w:val="999999"/>
        <w:sz w:val="20"/>
        <w:lang w:val="ru-RU"/>
      </w:rPr>
      <w:t>.</w:t>
    </w:r>
    <w:r w:rsidRPr="00E73F7F">
      <w:rPr>
        <w:rFonts w:ascii="Arial" w:hAnsi="Arial" w:cs="Arial"/>
        <w:color w:val="999999"/>
        <w:sz w:val="20"/>
      </w:rPr>
      <w:t>lib</w:t>
    </w:r>
    <w:r w:rsidRPr="00D24626">
      <w:rPr>
        <w:rFonts w:ascii="Arial" w:hAnsi="Arial" w:cs="Arial"/>
        <w:color w:val="999999"/>
        <w:sz w:val="20"/>
        <w:lang w:val="ru-RU"/>
      </w:rPr>
      <w:t>.</w:t>
    </w:r>
    <w:r w:rsidRPr="00E73F7F">
      <w:rPr>
        <w:rFonts w:ascii="Arial" w:hAnsi="Arial" w:cs="Arial"/>
        <w:color w:val="999999"/>
        <w:sz w:val="20"/>
      </w:rPr>
      <w:t>ru</w:t>
    </w:r>
    <w:r w:rsidRPr="00D24626">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A888E" w14:textId="77777777" w:rsidR="00E73F7F" w:rsidRDefault="00E73F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92338"/>
    <w:rsid w:val="0015074B"/>
    <w:rsid w:val="00183698"/>
    <w:rsid w:val="00263469"/>
    <w:rsid w:val="0029639D"/>
    <w:rsid w:val="00326F90"/>
    <w:rsid w:val="008D1EDE"/>
    <w:rsid w:val="00AA1D8D"/>
    <w:rsid w:val="00B47730"/>
    <w:rsid w:val="00C371EB"/>
    <w:rsid w:val="00CB0664"/>
    <w:rsid w:val="00D24626"/>
    <w:rsid w:val="00E73F7F"/>
    <w:rsid w:val="00EB2D66"/>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AF8B55"/>
  <w14:defaultImageDpi w14:val="330"/>
  <w15:docId w15:val="{22C51DBF-ED2E-43BF-9F50-D4AF3CD5F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3">
    <w:name w:val="Para 03"/>
    <w:basedOn w:val="Normal"/>
    <w:qFormat/>
    <w:rsid w:val="00183698"/>
    <w:pPr>
      <w:spacing w:after="0" w:line="288" w:lineRule="atLeast"/>
      <w:jc w:val="center"/>
    </w:pPr>
    <w:rPr>
      <w:rFonts w:ascii="Times" w:eastAsia="Times" w:hAnsi="Times" w:cs="Times"/>
      <w:i/>
      <w:iCs/>
      <w:color w:val="000000"/>
      <w:sz w:val="30"/>
      <w:szCs w:val="30"/>
      <w:lang w:val="en" w:eastAsia="en"/>
    </w:rPr>
  </w:style>
  <w:style w:type="paragraph" w:customStyle="1" w:styleId="Para09">
    <w:name w:val="Para 09"/>
    <w:basedOn w:val="Normal"/>
    <w:qFormat/>
    <w:rsid w:val="00183698"/>
    <w:pPr>
      <w:spacing w:after="0" w:line="288" w:lineRule="atLeast"/>
      <w:jc w:val="both"/>
    </w:pPr>
    <w:rPr>
      <w:rFonts w:ascii="Times" w:eastAsia="Times" w:hAnsi="Times" w:cs="Times"/>
      <w:color w:val="000000"/>
      <w:sz w:val="23"/>
      <w:szCs w:val="23"/>
      <w:lang w:val="en" w:eastAsia="en"/>
    </w:rPr>
  </w:style>
  <w:style w:type="paragraph" w:customStyle="1" w:styleId="Para13">
    <w:name w:val="Para 13"/>
    <w:basedOn w:val="Normal"/>
    <w:qFormat/>
    <w:rsid w:val="00183698"/>
    <w:pPr>
      <w:spacing w:after="0" w:line="288" w:lineRule="atLeast"/>
      <w:ind w:firstLine="431"/>
      <w:jc w:val="both"/>
    </w:pPr>
    <w:rPr>
      <w:rFonts w:ascii="Times New Roman" w:eastAsia="Times New Roman" w:hAnsi="Times New Roman" w:cs="Times New Roman"/>
      <w:i/>
      <w:iCs/>
      <w:color w:val="000000"/>
      <w:sz w:val="23"/>
      <w:szCs w:val="23"/>
      <w:lang w:val="en" w:eastAsia="en"/>
    </w:rPr>
  </w:style>
  <w:style w:type="paragraph" w:customStyle="1" w:styleId="Para21">
    <w:name w:val="Para 21"/>
    <w:basedOn w:val="Normal"/>
    <w:qFormat/>
    <w:rsid w:val="00183698"/>
    <w:pPr>
      <w:spacing w:after="0" w:line="288" w:lineRule="atLeast"/>
      <w:ind w:firstLine="360"/>
      <w:jc w:val="center"/>
    </w:pPr>
    <w:rPr>
      <w:rFonts w:ascii="Times New Roman" w:eastAsia="Times New Roman" w:hAnsi="Times New Roman" w:cs="Times New Roman"/>
      <w:color w:val="000000"/>
      <w:sz w:val="18"/>
      <w:szCs w:val="18"/>
      <w:lang w:val="en" w:eastAsia="en"/>
    </w:rPr>
  </w:style>
  <w:style w:type="paragraph" w:customStyle="1" w:styleId="Para30">
    <w:name w:val="Para 30"/>
    <w:basedOn w:val="Normal"/>
    <w:qFormat/>
    <w:rsid w:val="00183698"/>
    <w:pPr>
      <w:spacing w:after="0" w:line="288" w:lineRule="atLeast"/>
      <w:ind w:firstLine="360"/>
      <w:jc w:val="both"/>
    </w:pPr>
    <w:rPr>
      <w:rFonts w:ascii="Times New Roman" w:eastAsia="Times New Roman" w:hAnsi="Times New Roman" w:cs="Times New Roman"/>
      <w:color w:val="000000"/>
      <w:sz w:val="18"/>
      <w:szCs w:val="18"/>
      <w:lang w:val="en" w:eastAsia="en"/>
    </w:rPr>
  </w:style>
  <w:style w:type="paragraph" w:customStyle="1" w:styleId="Para34">
    <w:name w:val="Para 34"/>
    <w:basedOn w:val="Normal"/>
    <w:qFormat/>
    <w:rsid w:val="00183698"/>
    <w:pPr>
      <w:spacing w:after="0" w:line="288" w:lineRule="atLeast"/>
      <w:jc w:val="center"/>
    </w:pPr>
    <w:rPr>
      <w:rFonts w:ascii="Times New Roman" w:eastAsia="Times New Roman" w:hAnsi="Times New Roman" w:cs="Times New Roman"/>
      <w:color w:val="000000"/>
      <w:sz w:val="18"/>
      <w:szCs w:val="18"/>
      <w:lang w:val="en" w:eastAsia="en"/>
    </w:rPr>
  </w:style>
  <w:style w:type="paragraph" w:customStyle="1" w:styleId="Para39">
    <w:name w:val="Para 39"/>
    <w:basedOn w:val="Normal"/>
    <w:qFormat/>
    <w:rsid w:val="00183698"/>
    <w:pPr>
      <w:spacing w:after="0" w:line="288" w:lineRule="atLeast"/>
      <w:ind w:firstLine="431"/>
      <w:jc w:val="both"/>
    </w:pPr>
    <w:rPr>
      <w:rFonts w:ascii="Times New Roman" w:eastAsia="Times New Roman" w:hAnsi="Times New Roman" w:cs="Times New Roman"/>
      <w:color w:val="000000"/>
      <w:sz w:val="18"/>
      <w:szCs w:val="18"/>
      <w:lang w:val="en" w:eastAsia="en"/>
    </w:rPr>
  </w:style>
  <w:style w:type="character" w:customStyle="1" w:styleId="00Text">
    <w:name w:val="00 Text"/>
    <w:rsid w:val="00183698"/>
    <w:rPr>
      <w:i/>
      <w:iCs/>
    </w:rPr>
  </w:style>
  <w:style w:type="character" w:customStyle="1" w:styleId="01Text">
    <w:name w:val="01 Text"/>
    <w:rsid w:val="00183698"/>
    <w:rPr>
      <w:sz w:val="18"/>
      <w:szCs w:val="18"/>
    </w:rPr>
  </w:style>
  <w:style w:type="character" w:customStyle="1" w:styleId="05Text">
    <w:name w:val="05 Text"/>
    <w:rsid w:val="00183698"/>
    <w:rPr>
      <w:i/>
      <w:iCs/>
      <w:sz w:val="18"/>
      <w:szCs w:val="18"/>
    </w:rPr>
  </w:style>
  <w:style w:type="paragraph" w:customStyle="1" w:styleId="Para18">
    <w:name w:val="Para 18"/>
    <w:basedOn w:val="Normal"/>
    <w:qFormat/>
    <w:rsid w:val="00C371EB"/>
    <w:pPr>
      <w:spacing w:after="0" w:line="288" w:lineRule="atLeast"/>
      <w:ind w:firstLine="360"/>
      <w:jc w:val="center"/>
    </w:pPr>
    <w:rPr>
      <w:rFonts w:ascii="Times" w:eastAsia="Times" w:hAnsi="Times" w:cs="Times"/>
      <w:i/>
      <w:iCs/>
      <w:color w:val="000000"/>
      <w:sz w:val="30"/>
      <w:szCs w:val="30"/>
      <w:lang w:val="en" w:eastAsia="en"/>
    </w:rPr>
  </w:style>
  <w:style w:type="character" w:styleId="PageNumber">
    <w:name w:val="page number"/>
    <w:basedOn w:val="DefaultParagraphFont"/>
    <w:uiPriority w:val="99"/>
    <w:semiHidden/>
    <w:unhideWhenUsed/>
    <w:rsid w:val="00E73F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56339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2972</Words>
  <Characters>16945</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19878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Dead Babies</dc:title>
  <dc:subject/>
  <dc:creator>Lawrence Watt-Evans</dc:creator>
  <cp:keywords/>
  <dc:description/>
  <cp:lastModifiedBy>Andrey Piskunov</cp:lastModifiedBy>
  <cp:revision>9</cp:revision>
  <dcterms:created xsi:type="dcterms:W3CDTF">2013-12-23T23:15:00Z</dcterms:created>
  <dcterms:modified xsi:type="dcterms:W3CDTF">2026-01-05T02:49:00Z</dcterms:modified>
  <cp:category/>
</cp:coreProperties>
</file>